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Guatemala, </w:t>
      </w:r>
      <w:r w:rsidR="00C40B55">
        <w:rPr>
          <w:rFonts w:ascii="Calibri" w:hAnsi="Calibri" w:cs="Calibri"/>
          <w:i/>
          <w:iCs/>
        </w:rPr>
        <w:t xml:space="preserve">25 de </w:t>
      </w:r>
      <w:proofErr w:type="spellStart"/>
      <w:r w:rsidR="00C40B55">
        <w:rPr>
          <w:rFonts w:ascii="Calibri" w:hAnsi="Calibri" w:cs="Calibri"/>
          <w:i/>
          <w:iCs/>
        </w:rPr>
        <w:t>septiembre</w:t>
      </w:r>
      <w:proofErr w:type="spellEnd"/>
      <w:r w:rsidR="00C40B55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Estimado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</w:p>
    <w:p w:rsidR="007779C3" w:rsidRPr="00C40B55" w:rsidRDefault="00C40B55" w:rsidP="00D04A76">
      <w:pPr>
        <w:pStyle w:val="Sinespaciado"/>
        <w:rPr>
          <w:rFonts w:ascii="Calibri" w:hAnsi="Calibri" w:cs="Calibri"/>
          <w:b/>
          <w:i/>
          <w:iCs/>
        </w:rPr>
      </w:pPr>
      <w:r w:rsidRPr="00C40B55">
        <w:rPr>
          <w:rFonts w:ascii="Calibri" w:hAnsi="Calibri" w:cs="Calibri"/>
          <w:b/>
          <w:i/>
          <w:iCs/>
        </w:rPr>
        <w:t>Fabio Rivera</w:t>
      </w:r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Presente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</w:p>
    <w:p w:rsidR="007779C3" w:rsidRPr="00B57401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  <w:r w:rsidRPr="00F33C22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es-ES_tradnl"/>
        </w:rPr>
        <w:t>Solar</w:t>
      </w:r>
      <w:r w:rsidR="007779C3" w:rsidRPr="00F33C22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es-ES_tradnl"/>
        </w:rPr>
        <w:t xml:space="preserve"> Energy</w:t>
      </w:r>
      <w:r w:rsidR="007779C3" w:rsidRPr="00F33C22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 xml:space="preserve">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 xml:space="preserve">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presenta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propuesta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integral para el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suministro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un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sistema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fotovoltaico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última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generación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específicamente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para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residencia. Este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proyecto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no solo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cubrirá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demanda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promedio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mensual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r w:rsidR="00F33C22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>800</w:t>
      </w:r>
      <w:r w:rsidR="007779C3" w:rsidRPr="001713FF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 xml:space="preserve"> kWh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sino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además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permitirá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disfrutar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de:</w:t>
      </w:r>
    </w:p>
    <w:p w:rsidR="00D04A76" w:rsidRPr="00B57401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Control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costos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largo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plazo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F33C2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800</w:t>
            </w:r>
            <w:r w:rsidR="001E4E7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F33C22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9,600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3A6F5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1.</w:t>
            </w:r>
            <w:r w:rsidR="00C40B55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50</w:t>
            </w:r>
            <w:r w:rsidR="003A6F5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F33C22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Q14,</w:t>
            </w:r>
            <w:r w:rsidR="00C40B55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400.00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Sistema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medida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por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nuestro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departamento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aplicando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normas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internacionales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(IEC, NEC, UL), software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simulación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PVsyst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criterios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máxima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eficiencia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306"/>
        <w:gridCol w:w="3501"/>
        <w:gridCol w:w="1296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C40B55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0W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</w:p>
        </w:tc>
        <w:tc>
          <w:tcPr>
            <w:tcW w:w="0" w:type="auto"/>
            <w:hideMark/>
          </w:tcPr>
          <w:p w:rsidR="007779C3" w:rsidRPr="00B57401" w:rsidRDefault="00F33C2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</w:t>
            </w:r>
            <w:r w:rsidR="00C40B55"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SUN2000-</w:t>
            </w:r>
            <w:r w:rsidR="00F33C22">
              <w:rPr>
                <w:rFonts w:ascii="Calibri" w:eastAsia="Times New Roman" w:hAnsi="Calibri" w:cs="Calibri"/>
                <w:i/>
                <w:iCs/>
                <w:lang w:eastAsia="es-ES_tradnl"/>
              </w:rPr>
              <w:t>8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C40B55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859.92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3A6F5C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C40B55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10,319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C40B55">
              <w:rPr>
                <w:rFonts w:ascii="Calibri" w:eastAsia="Times New Roman" w:hAnsi="Calibri" w:cs="Calibri"/>
                <w:i/>
                <w:iCs/>
                <w:lang w:eastAsia="es-ES_tradnl"/>
              </w:rPr>
              <w:t>1.45</w:t>
            </w:r>
            <w:r w:rsidR="003A6F5C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7779C3" w:rsidRPr="00B57401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Q</w:t>
      </w:r>
      <w:r w:rsidR="00FD08CA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5</w:t>
      </w:r>
      <w:r w:rsidR="00C40B55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9</w:t>
      </w:r>
      <w:r w:rsidR="00B36726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,</w:t>
      </w:r>
      <w:r w:rsidR="00C40B55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00</w:t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</w:t>
      </w:r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.00 + IVA (Proyecto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llave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en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mano)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>OPCIONES FINANCIAMIENTOS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 xml:space="preserve">48 VISACUOTAS </w:t>
      </w:r>
      <w:r w:rsidR="00C40B55" w:rsidRP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Q1,37</w:t>
      </w:r>
      <w:r w:rsid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6</w:t>
      </w:r>
      <w:r w:rsidR="00C40B55" w:rsidRP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.</w:t>
      </w:r>
      <w:r w:rsid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67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 xml:space="preserve">36 CREDICUOTAS BAC </w:t>
      </w:r>
      <w:r w:rsidR="00C40B55" w:rsidRP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Q</w:t>
      </w:r>
      <w:r w:rsidR="00FD08CA" w:rsidRP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1,</w:t>
      </w:r>
      <w:r w:rsidR="00C40B55" w:rsidRP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83</w:t>
      </w:r>
      <w:r w:rsid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5</w:t>
      </w:r>
      <w:r w:rsidR="00C40B55" w:rsidRP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.</w:t>
      </w:r>
      <w:r w:rsidR="00C40B55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56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C40B55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FD08CA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FD08CA" w:rsidRPr="00B57401" w:rsidRDefault="00FD08CA" w:rsidP="00FD08CA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FD08CA" w:rsidRPr="00B57401" w:rsidRDefault="00C40B55" w:rsidP="00FD08CA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Q14,400.00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C40B55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4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C40B55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FD08CA">
              <w:rPr>
                <w:rFonts w:ascii="Calibri" w:eastAsia="Times New Roman" w:hAnsi="Calibri" w:cs="Calibri"/>
                <w:i/>
                <w:iCs/>
                <w:lang w:eastAsia="es-ES_tradnl"/>
              </w:rPr>
              <w:t>Q3</w:t>
            </w:r>
            <w:r w:rsidR="00C40B55">
              <w:rPr>
                <w:rFonts w:ascii="Calibri" w:eastAsia="Times New Roman" w:hAnsi="Calibri" w:cs="Calibri"/>
                <w:i/>
                <w:iCs/>
                <w:lang w:eastAsia="es-ES_tradnl"/>
              </w:rPr>
              <w:t>74,400.00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escenarios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conservadores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considera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futuros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aumentos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tarifa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eléctrica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acelerarían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Garantías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Beneficios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Exclusivos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Paneles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solares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25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Inversor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Huawei: </w:t>
      </w:r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10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total.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Servicio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postventa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premium.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Soporte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especializado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Monitoreo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remoto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24/7.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Propuesta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Valor </w:t>
      </w:r>
      <w:r w:rsidR="00330842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Solar Energy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Estudio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Equipos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marcas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líderes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mundiales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estético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minimalista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Ingeniería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visión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arquitectónica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Atención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confidencialidad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(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termin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o</w:t>
      </w:r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condiciones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).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Reportes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desempeño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trimestrales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Cronograma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Ejecución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Puesta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Marcha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Saldo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3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0% contra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entrega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funcionamiento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Vigencia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cotización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: 1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días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Precios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Quetzales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-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IVA.</w:t>
      </w: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ANEXO FOTOGRAFIAS 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Pr="00B57401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12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del </w:t>
      </w:r>
      <w:proofErr w:type="spellStart"/>
      <w:r w:rsidRPr="00B57401">
        <w:rPr>
          <w:rFonts w:ascii="Calibri" w:hAnsi="Calibri" w:cs="Calibri"/>
          <w:i/>
          <w:iCs/>
        </w:rPr>
        <w:t>producto</w:t>
      </w:r>
      <w:proofErr w:type="spellEnd"/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30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Pr="00B57401">
        <w:rPr>
          <w:rFonts w:ascii="Calibri" w:hAnsi="Calibri" w:cs="Calibri"/>
          <w:i/>
          <w:iCs/>
        </w:rPr>
        <w:t>potencia</w:t>
      </w:r>
      <w:proofErr w:type="spellEnd"/>
      <w:r w:rsidRPr="00B57401">
        <w:rPr>
          <w:rFonts w:ascii="Calibri" w:hAnsi="Calibri" w:cs="Calibri"/>
          <w:i/>
          <w:iCs/>
        </w:rPr>
        <w:t xml:space="preserve"> lineal</w:t>
      </w: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Medidas</w:t>
      </w:r>
      <w:proofErr w:type="spellEnd"/>
      <w:r w:rsidRPr="00B57401">
        <w:rPr>
          <w:rFonts w:ascii="Calibri" w:hAnsi="Calibri" w:cs="Calibri"/>
          <w:i/>
          <w:iCs/>
        </w:rPr>
        <w:t>: 2.33 x 1.13 x 0.30 (metros)</w:t>
      </w: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C40B55" w:rsidRDefault="00C40B55" w:rsidP="00A2087C">
      <w:pPr>
        <w:pStyle w:val="Sinespaciado"/>
        <w:jc w:val="center"/>
        <w:rPr>
          <w:rFonts w:ascii="Calibri" w:hAnsi="Calibri" w:cs="Calibri"/>
          <w:b/>
          <w:i/>
          <w:iCs/>
        </w:rPr>
      </w:pP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bookmarkStart w:id="0" w:name="_GoBack"/>
      <w:bookmarkEnd w:id="0"/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 w:rsidR="00A2087C" w:rsidRPr="00C40B55">
        <w:rPr>
          <w:rFonts w:ascii="Calibri" w:hAnsi="Calibri" w:cs="Calibri"/>
          <w:b/>
          <w:i/>
          <w:iCs/>
        </w:rPr>
        <w:t>¡</w:t>
      </w:r>
      <w:proofErr w:type="spellStart"/>
      <w:r w:rsidR="00A2087C" w:rsidRPr="00C40B55">
        <w:rPr>
          <w:rFonts w:ascii="Calibri" w:hAnsi="Calibri" w:cs="Calibri"/>
          <w:b/>
          <w:i/>
          <w:iCs/>
        </w:rPr>
        <w:t>Aproveche</w:t>
      </w:r>
      <w:proofErr w:type="spellEnd"/>
      <w:r w:rsidR="00A2087C" w:rsidRPr="00C40B55">
        <w:rPr>
          <w:rFonts w:ascii="Calibri" w:hAnsi="Calibri" w:cs="Calibri"/>
          <w:b/>
          <w:i/>
          <w:iCs/>
        </w:rPr>
        <w:t xml:space="preserve"> la </w:t>
      </w:r>
      <w:proofErr w:type="spellStart"/>
      <w:r w:rsidR="00A2087C" w:rsidRPr="00C40B55">
        <w:rPr>
          <w:rFonts w:ascii="Calibri" w:hAnsi="Calibri" w:cs="Calibri"/>
          <w:b/>
          <w:i/>
          <w:iCs/>
        </w:rPr>
        <w:t>energía</w:t>
      </w:r>
      <w:proofErr w:type="spellEnd"/>
      <w:r w:rsidR="00A2087C" w:rsidRPr="00C40B55">
        <w:rPr>
          <w:rFonts w:ascii="Calibri" w:hAnsi="Calibri" w:cs="Calibri"/>
          <w:b/>
          <w:i/>
          <w:iCs/>
        </w:rPr>
        <w:t xml:space="preserve"> solar y </w:t>
      </w:r>
      <w:proofErr w:type="spellStart"/>
      <w:r w:rsidR="00A2087C" w:rsidRPr="00C40B55">
        <w:rPr>
          <w:rFonts w:ascii="Calibri" w:hAnsi="Calibri" w:cs="Calibri"/>
          <w:b/>
          <w:i/>
          <w:iCs/>
        </w:rPr>
        <w:t>reduzca</w:t>
      </w:r>
      <w:proofErr w:type="spellEnd"/>
      <w:r w:rsidR="00A2087C" w:rsidRPr="00C40B55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C40B55">
        <w:rPr>
          <w:rFonts w:ascii="Calibri" w:hAnsi="Calibri" w:cs="Calibri"/>
          <w:b/>
          <w:i/>
          <w:iCs/>
        </w:rPr>
        <w:t>su</w:t>
      </w:r>
      <w:proofErr w:type="spellEnd"/>
      <w:r w:rsidR="00A2087C" w:rsidRPr="00C40B55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C40B55">
        <w:rPr>
          <w:rFonts w:ascii="Calibri" w:hAnsi="Calibri" w:cs="Calibri"/>
          <w:b/>
          <w:i/>
          <w:iCs/>
        </w:rPr>
        <w:t>factura</w:t>
      </w:r>
      <w:proofErr w:type="spellEnd"/>
      <w:r w:rsidR="00A2087C" w:rsidRPr="00C40B55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C40B55">
        <w:rPr>
          <w:rFonts w:ascii="Calibri" w:hAnsi="Calibri" w:cs="Calibri"/>
          <w:b/>
          <w:i/>
          <w:iCs/>
        </w:rPr>
        <w:t>eléctrica</w:t>
      </w:r>
      <w:proofErr w:type="spellEnd"/>
      <w:r w:rsidR="00A2087C" w:rsidRPr="00C40B55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C40B55">
        <w:rPr>
          <w:rFonts w:ascii="Calibri" w:hAnsi="Calibri" w:cs="Calibri"/>
          <w:b/>
          <w:i/>
          <w:iCs/>
        </w:rPr>
        <w:t>desde</w:t>
      </w:r>
      <w:proofErr w:type="spellEnd"/>
      <w:r w:rsidR="00A2087C" w:rsidRPr="00C40B55">
        <w:rPr>
          <w:rFonts w:ascii="Calibri" w:hAnsi="Calibri" w:cs="Calibri"/>
          <w:b/>
          <w:i/>
          <w:iCs/>
        </w:rPr>
        <w:t xml:space="preserve"> el primer </w:t>
      </w:r>
      <w:proofErr w:type="spellStart"/>
      <w:r w:rsidR="00A2087C" w:rsidRPr="00C40B55">
        <w:rPr>
          <w:rFonts w:ascii="Calibri" w:hAnsi="Calibri" w:cs="Calibri"/>
          <w:b/>
          <w:i/>
          <w:iCs/>
        </w:rPr>
        <w:t>mes</w:t>
      </w:r>
      <w:proofErr w:type="spellEnd"/>
      <w:r w:rsidR="00A2087C" w:rsidRPr="00C40B55">
        <w:rPr>
          <w:rFonts w:ascii="Calibri" w:hAnsi="Calibri" w:cs="Calibri"/>
          <w:b/>
          <w:i/>
          <w:iCs/>
        </w:rPr>
        <w:t>!</w:t>
      </w:r>
    </w:p>
    <w:p w:rsidR="00A2087C" w:rsidRPr="00C40B55" w:rsidRDefault="00A2087C" w:rsidP="00094BCA">
      <w:pPr>
        <w:pStyle w:val="Sinespaciado"/>
        <w:jc w:val="center"/>
        <w:rPr>
          <w:rFonts w:ascii="Calibri" w:hAnsi="Calibri" w:cs="Calibri"/>
          <w:b/>
          <w:i/>
          <w:iCs/>
        </w:rPr>
      </w:pPr>
    </w:p>
    <w:sectPr w:rsidR="00A2087C" w:rsidRPr="00C40B55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373" w:rsidRDefault="00181373" w:rsidP="007E5A75">
      <w:pPr>
        <w:spacing w:after="0" w:line="240" w:lineRule="auto"/>
      </w:pPr>
      <w:r>
        <w:separator/>
      </w:r>
    </w:p>
  </w:endnote>
  <w:endnote w:type="continuationSeparator" w:id="0">
    <w:p w:rsidR="00181373" w:rsidRDefault="00181373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373" w:rsidRDefault="00181373" w:rsidP="007E5A75">
      <w:pPr>
        <w:spacing w:after="0" w:line="240" w:lineRule="auto"/>
      </w:pPr>
      <w:r>
        <w:separator/>
      </w:r>
    </w:p>
  </w:footnote>
  <w:footnote w:type="continuationSeparator" w:id="0">
    <w:p w:rsidR="00181373" w:rsidRDefault="00181373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6063C"/>
    <w:rsid w:val="00094BCA"/>
    <w:rsid w:val="000C6981"/>
    <w:rsid w:val="0015074B"/>
    <w:rsid w:val="001713FF"/>
    <w:rsid w:val="00181373"/>
    <w:rsid w:val="001E4E7C"/>
    <w:rsid w:val="00224937"/>
    <w:rsid w:val="0029639D"/>
    <w:rsid w:val="00303285"/>
    <w:rsid w:val="00326F90"/>
    <w:rsid w:val="00330842"/>
    <w:rsid w:val="00353751"/>
    <w:rsid w:val="003A6F5C"/>
    <w:rsid w:val="003B4F9D"/>
    <w:rsid w:val="00424B09"/>
    <w:rsid w:val="005545ED"/>
    <w:rsid w:val="00595906"/>
    <w:rsid w:val="005E560A"/>
    <w:rsid w:val="006E5671"/>
    <w:rsid w:val="007779C3"/>
    <w:rsid w:val="007E5A75"/>
    <w:rsid w:val="009715DD"/>
    <w:rsid w:val="009C042D"/>
    <w:rsid w:val="009E659B"/>
    <w:rsid w:val="00A2087C"/>
    <w:rsid w:val="00A330EB"/>
    <w:rsid w:val="00AA1D8D"/>
    <w:rsid w:val="00B36726"/>
    <w:rsid w:val="00B47730"/>
    <w:rsid w:val="00B57401"/>
    <w:rsid w:val="00C03FDA"/>
    <w:rsid w:val="00C40B55"/>
    <w:rsid w:val="00C73CA3"/>
    <w:rsid w:val="00CB0664"/>
    <w:rsid w:val="00CC6CC0"/>
    <w:rsid w:val="00D04A76"/>
    <w:rsid w:val="00F33C22"/>
    <w:rsid w:val="00FC693F"/>
    <w:rsid w:val="00FD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EC28A22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7B8474-703F-41E6-9916-1BBBA9A19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525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2025-09-25T07:18:00Z</dcterms:created>
  <dcterms:modified xsi:type="dcterms:W3CDTF">2025-09-25T07:18:00Z</dcterms:modified>
  <cp:category/>
</cp:coreProperties>
</file>