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E47" w:rsidRDefault="00A06E47">
      <w:pPr>
        <w:pStyle w:val="Sinespaciado"/>
        <w:rPr>
          <w:rFonts w:ascii="Avenir Next Ultra Light" w:hAnsi="Avenir Next Ultra Light"/>
          <w:i/>
          <w:iCs/>
        </w:rPr>
      </w:pPr>
    </w:p>
    <w:p w:rsidR="00A06E47" w:rsidRDefault="00A06E47">
      <w:pPr>
        <w:pStyle w:val="Sinespaciado"/>
        <w:rPr>
          <w:rFonts w:ascii="Avenir Next Ultra Light" w:hAnsi="Avenir Next Ultra Light"/>
          <w:i/>
          <w:iCs/>
        </w:rPr>
      </w:pPr>
    </w:p>
    <w:p w:rsidR="00A06E47" w:rsidRDefault="00A06E47">
      <w:pPr>
        <w:pStyle w:val="Sinespaciado"/>
        <w:rPr>
          <w:rFonts w:ascii="Avenir Next Ultra Light" w:hAnsi="Avenir Next Ultra Light"/>
          <w:i/>
          <w:iCs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</w:rPr>
      </w:pPr>
    </w:p>
    <w:p w:rsidR="00A06E47" w:rsidRDefault="00F90F68">
      <w:pPr>
        <w:pStyle w:val="Sinespaciad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</w:t>
      </w:r>
      <w:r>
        <w:rPr>
          <w:rFonts w:ascii="Calibri" w:hAnsi="Calibri" w:cs="Calibri"/>
          <w:i/>
          <w:iCs/>
        </w:rPr>
        <w:t xml:space="preserve">Guatemala, </w:t>
      </w:r>
      <w:r w:rsidR="00214620">
        <w:rPr>
          <w:rFonts w:ascii="Calibri" w:hAnsi="Calibri" w:cs="Calibri"/>
          <w:i/>
          <w:iCs/>
        </w:rPr>
        <w:t xml:space="preserve">25 de </w:t>
      </w:r>
      <w:proofErr w:type="spellStart"/>
      <w:r w:rsidR="00214620">
        <w:rPr>
          <w:rFonts w:ascii="Calibri" w:hAnsi="Calibri" w:cs="Calibri"/>
          <w:i/>
          <w:iCs/>
        </w:rPr>
        <w:t>septiembre</w:t>
      </w:r>
      <w:proofErr w:type="spellEnd"/>
      <w:r w:rsidR="00214620">
        <w:rPr>
          <w:rFonts w:ascii="Calibri" w:hAnsi="Calibri" w:cs="Calibri"/>
          <w:i/>
          <w:iCs/>
        </w:rPr>
        <w:t xml:space="preserve"> de </w:t>
      </w:r>
      <w:r>
        <w:rPr>
          <w:rFonts w:ascii="Calibri" w:hAnsi="Calibri" w:cs="Calibri"/>
          <w:i/>
          <w:iCs/>
        </w:rPr>
        <w:t>2025</w:t>
      </w:r>
    </w:p>
    <w:p w:rsidR="00A06E47" w:rsidRDefault="00A06E47">
      <w:pPr>
        <w:pStyle w:val="Sinespaciado"/>
        <w:rPr>
          <w:rFonts w:ascii="Calibri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</w:rPr>
      </w:pPr>
    </w:p>
    <w:p w:rsidR="00A06E47" w:rsidRDefault="00F90F68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A06E47" w:rsidRPr="00214620" w:rsidRDefault="00214620">
      <w:pPr>
        <w:pStyle w:val="Sinespaciado"/>
        <w:rPr>
          <w:rFonts w:ascii="Calibri" w:hAnsi="Calibri" w:cs="Calibri"/>
          <w:b/>
          <w:i/>
          <w:iCs/>
          <w:lang w:val="es-GT"/>
        </w:rPr>
      </w:pPr>
      <w:proofErr w:type="spellStart"/>
      <w:r w:rsidRPr="00214620">
        <w:rPr>
          <w:rFonts w:ascii="Calibri" w:hAnsi="Calibri" w:cs="Calibri"/>
          <w:b/>
          <w:i/>
          <w:iCs/>
          <w:lang w:val="es-GT"/>
        </w:rPr>
        <w:t>Saquic</w:t>
      </w:r>
      <w:proofErr w:type="spellEnd"/>
      <w:r w:rsidRPr="00214620">
        <w:rPr>
          <w:rFonts w:ascii="Calibri" w:hAnsi="Calibri" w:cs="Calibri"/>
          <w:b/>
          <w:i/>
          <w:iCs/>
          <w:lang w:val="es-GT"/>
        </w:rPr>
        <w:t xml:space="preserve"> </w:t>
      </w:r>
      <w:proofErr w:type="spellStart"/>
      <w:r w:rsidRPr="00214620">
        <w:rPr>
          <w:rFonts w:ascii="Calibri" w:hAnsi="Calibri" w:cs="Calibri"/>
          <w:b/>
          <w:i/>
          <w:iCs/>
          <w:lang w:val="es-GT"/>
        </w:rPr>
        <w:t>Gh</w:t>
      </w:r>
      <w:proofErr w:type="spellEnd"/>
    </w:p>
    <w:p w:rsidR="00A06E47" w:rsidRDefault="00F90F68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sz w:val="24"/>
          <w:szCs w:val="24"/>
          <w:lang w:val="es-GT"/>
        </w:rPr>
        <w:t>Solar Energy</w:t>
      </w:r>
      <w:r>
        <w:rPr>
          <w:rFonts w:ascii="Calibri" w:eastAsia="Times New Roman" w:hAnsi="Calibri" w:cs="Calibri"/>
          <w:i/>
          <w:iCs/>
          <w:sz w:val="24"/>
          <w:szCs w:val="24"/>
          <w:lang w:val="es-GT"/>
        </w:rPr>
        <w:t xml:space="preserve"> </w:t>
      </w:r>
      <w:r>
        <w:rPr>
          <w:rFonts w:ascii="Calibri" w:eastAsia="Times New Roman" w:hAnsi="Calibri" w:cs="Calibri"/>
          <w:i/>
          <w:iCs/>
          <w:lang w:val="es-GT"/>
        </w:rPr>
        <w:t xml:space="preserve">le presenta su propuesta integral para el diseño, suministro e instalación de un sistema fotovoltaico de última generación, específicamente diseñado para su residencia. Este proyecto no solo cubrirá su demanda energética promedio mensual de </w:t>
      </w:r>
      <w:r w:rsidR="00214620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val="es-GT"/>
        </w:rPr>
        <w:t>67</w:t>
      </w:r>
      <w:r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>, sino qu</w:t>
      </w:r>
      <w:r>
        <w:rPr>
          <w:rFonts w:ascii="Calibri" w:eastAsia="Times New Roman" w:hAnsi="Calibri" w:cs="Calibri"/>
          <w:i/>
          <w:iCs/>
          <w:lang w:val="es-GT"/>
        </w:rPr>
        <w:t>e además le permitirá disfrutar de:</w:t>
      </w:r>
    </w:p>
    <w:p w:rsidR="00A06E47" w:rsidRDefault="00A06E47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F90F68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A06E47" w:rsidRDefault="00F90F68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A06E47" w:rsidRDefault="00F90F68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A06E47" w:rsidRDefault="00F90F68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A06E4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67</w:t>
            </w:r>
            <w:r w:rsidR="00F90F68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A06E47" w:rsidRDefault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804</w:t>
            </w:r>
            <w:r w:rsidR="00F90F68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Q2.</w:t>
            </w:r>
            <w:r w:rsidR="00214620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20 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por kWh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Q1,</w:t>
            </w:r>
            <w:r w:rsidR="00214620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768.80</w:t>
            </w:r>
          </w:p>
        </w:tc>
      </w:tr>
    </w:tbl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>, y criterios de máxima eficiencia.</w:t>
      </w: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A06E4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214620" w:rsidP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 w:rsidRPr="00214620">
              <w:rPr>
                <w:rFonts w:ascii="Calibri" w:eastAsia="Times New Roman" w:hAnsi="Calibri" w:cs="Calibri"/>
                <w:i/>
                <w:iCs/>
              </w:rPr>
              <w:t>620W Tier 1 – JA Solar-</w:t>
            </w:r>
            <w:proofErr w:type="spellStart"/>
            <w:r w:rsidRPr="00214620">
              <w:rPr>
                <w:rFonts w:ascii="Calibri" w:eastAsia="Times New Roman" w:hAnsi="Calibri" w:cs="Calibri"/>
                <w:i/>
                <w:iCs/>
              </w:rPr>
              <w:t>Jinko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2</w:t>
            </w:r>
            <w:r w:rsidR="00F90F68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F90F68"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214620" w:rsidRPr="00214620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  <w:r w:rsidR="00214620" w:rsidRPr="00214620">
              <w:rPr>
                <w:rFonts w:ascii="Calibri" w:eastAsia="Times New Roman" w:hAnsi="Calibri" w:cs="Calibri"/>
                <w:i/>
                <w:iCs/>
              </w:rPr>
              <w:t xml:space="preserve"> X1-Micro 4 in 1</w:t>
            </w:r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</w:t>
            </w:r>
            <w:proofErr w:type="spellStart"/>
            <w:r w:rsidR="00214620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214620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A06E4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1</w:t>
            </w:r>
            <w:r w:rsidR="00214620">
              <w:rPr>
                <w:rFonts w:ascii="Calibri" w:eastAsia="Times New Roman" w:hAnsi="Calibri" w:cs="Calibri"/>
                <w:i/>
                <w:iCs/>
              </w:rPr>
              <w:t>43.50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estimada</w:t>
            </w:r>
            <w:proofErr w:type="spellEnd"/>
          </w:p>
        </w:tc>
        <w:tc>
          <w:tcPr>
            <w:tcW w:w="0" w:type="auto"/>
          </w:tcPr>
          <w:p w:rsidR="00A06E47" w:rsidRDefault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1,722</w:t>
            </w:r>
            <w:r w:rsidR="00F90F68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 0.</w:t>
            </w:r>
            <w:r w:rsidR="00214620">
              <w:rPr>
                <w:rFonts w:ascii="Calibri" w:eastAsia="Times New Roman" w:hAnsi="Calibri" w:cs="Calibri"/>
                <w:i/>
                <w:iCs/>
              </w:rPr>
              <w:t>86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214620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10,0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00.00 + IVA (Proyecto llave en mano)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 xml:space="preserve">48 </w:t>
      </w: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 xml:space="preserve">VISACUOTAS </w:t>
      </w:r>
      <w:r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>Q2</w:t>
      </w:r>
      <w:r w:rsidR="00214620"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>33.33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>36</w:t>
      </w: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 xml:space="preserve"> CREDICUOTAS BAC </w:t>
      </w:r>
      <w:r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>Q3</w:t>
      </w:r>
      <w:r w:rsidR="00214620" w:rsidRPr="00214620">
        <w:rPr>
          <w:rFonts w:ascii="Calibri" w:eastAsia="Times New Roman" w:hAnsi="Calibri" w:cs="Calibri"/>
          <w:b/>
          <w:i/>
          <w:iCs/>
          <w:sz w:val="28"/>
          <w:szCs w:val="28"/>
          <w:lang w:val="es-GT"/>
        </w:rPr>
        <w:t>11.11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214620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r>
        <w:rPr>
          <w:rFonts w:ascii="Calibri" w:eastAsia="Times New Roman" w:hAnsi="Calibri" w:cs="Calibri"/>
          <w:i/>
          <w:iCs/>
          <w:sz w:val="32"/>
          <w:szCs w:val="32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</w:rPr>
        <w:br/>
      </w:r>
      <w:proofErr w:type="spellStart"/>
      <w:r w:rsidR="00F90F68"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 w:rsidR="00F90F68"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 w:rsidR="00F90F68"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 w:rsidR="00F90F68"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1978"/>
      </w:tblGrid>
      <w:tr w:rsidR="00A06E4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214620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 w:rsidRPr="00214620">
              <w:rPr>
                <w:rFonts w:ascii="Calibri" w:eastAsia="Times New Roman" w:hAnsi="Calibri" w:cs="Calibri"/>
                <w:i/>
                <w:iCs/>
              </w:rPr>
              <w:t>Q1,768.80</w:t>
            </w:r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 w:rsidR="00214620">
              <w:rPr>
                <w:rFonts w:ascii="Calibri" w:eastAsia="Times New Roman" w:hAnsi="Calibri" w:cs="Calibri"/>
                <w:i/>
                <w:iCs/>
              </w:rPr>
              <w:t>45,968.00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Inversor Huawei: 10 años </w:t>
      </w:r>
      <w:r>
        <w:rPr>
          <w:rFonts w:ascii="Calibri" w:eastAsia="Times New Roman" w:hAnsi="Calibri" w:cs="Calibri"/>
          <w:i/>
          <w:iCs/>
          <w:lang w:val="es-GT"/>
        </w:rPr>
        <w:t>garantía.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Diseño estético y minim</w:t>
      </w:r>
      <w:r>
        <w:rPr>
          <w:rFonts w:ascii="Calibri" w:eastAsia="Times New Roman" w:hAnsi="Calibri" w:cs="Calibri"/>
          <w:i/>
          <w:iCs/>
          <w:lang w:val="es-GT"/>
        </w:rPr>
        <w:t>alista.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A06E4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A06E47" w:rsidTr="00A06E4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6E47" w:rsidRDefault="00F90F68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A06E47" w:rsidRDefault="00F90F6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A06E47">
      <w:pPr>
        <w:pStyle w:val="Sinespaciado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A06E47" w:rsidRDefault="00A06E47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Vigencia de cotización: 10 días.</w:t>
      </w:r>
    </w:p>
    <w:p w:rsidR="00A06E47" w:rsidRDefault="00F90F68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Precios en </w:t>
      </w:r>
      <w:r>
        <w:rPr>
          <w:rFonts w:ascii="Calibri" w:eastAsia="Times New Roman" w:hAnsi="Calibri" w:cs="Calibri"/>
          <w:i/>
          <w:iCs/>
          <w:lang w:val="es-GT"/>
        </w:rPr>
        <w:t>Quetzales - No incluyen IVA.</w:t>
      </w: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A06E47" w:rsidRDefault="00F90F68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inversor de alta eficiencia, máx. Eficiencia 98,4%.</w:t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A06E47" w:rsidRDefault="00F90F6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A06E47" w:rsidRDefault="00F90F6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bookmarkStart w:id="0" w:name="_GoBack"/>
      <w:bookmarkEnd w:id="0"/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06E47" w:rsidRDefault="00F90F68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¡Aproveche la energía </w:t>
      </w:r>
      <w:r>
        <w:rPr>
          <w:rFonts w:ascii="Calibri" w:hAnsi="Calibri" w:cs="Calibri"/>
          <w:i/>
          <w:iCs/>
          <w:lang w:val="es-GT"/>
        </w:rPr>
        <w:t>solar y reduzca su factura eléctrica desde el primer mes!</w:t>
      </w:r>
    </w:p>
    <w:p w:rsidR="00A06E47" w:rsidRDefault="00A06E47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06E47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F68" w:rsidRDefault="00F90F68">
      <w:pPr>
        <w:spacing w:line="240" w:lineRule="auto"/>
      </w:pPr>
      <w:r>
        <w:separator/>
      </w:r>
    </w:p>
  </w:endnote>
  <w:endnote w:type="continuationSeparator" w:id="0">
    <w:p w:rsidR="00F90F68" w:rsidRDefault="00F90F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F68" w:rsidRDefault="00F90F68">
      <w:pPr>
        <w:spacing w:after="0"/>
      </w:pPr>
      <w:r>
        <w:separator/>
      </w:r>
    </w:p>
  </w:footnote>
  <w:footnote w:type="continuationSeparator" w:id="0">
    <w:p w:rsidR="00F90F68" w:rsidRDefault="00F90F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E47" w:rsidRDefault="00F90F68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B9FD5063"/>
    <w:rsid w:val="000122F8"/>
    <w:rsid w:val="00034616"/>
    <w:rsid w:val="0006063C"/>
    <w:rsid w:val="00094BCA"/>
    <w:rsid w:val="000C02D9"/>
    <w:rsid w:val="000C6981"/>
    <w:rsid w:val="00104168"/>
    <w:rsid w:val="0015074B"/>
    <w:rsid w:val="00214620"/>
    <w:rsid w:val="00216889"/>
    <w:rsid w:val="00224937"/>
    <w:rsid w:val="0029639D"/>
    <w:rsid w:val="00326F90"/>
    <w:rsid w:val="00330842"/>
    <w:rsid w:val="003B4F9D"/>
    <w:rsid w:val="00424B09"/>
    <w:rsid w:val="005545ED"/>
    <w:rsid w:val="00595906"/>
    <w:rsid w:val="005D11E0"/>
    <w:rsid w:val="006E5671"/>
    <w:rsid w:val="0077491A"/>
    <w:rsid w:val="007779C3"/>
    <w:rsid w:val="007B707A"/>
    <w:rsid w:val="007E5A75"/>
    <w:rsid w:val="008C3338"/>
    <w:rsid w:val="009715DD"/>
    <w:rsid w:val="0098082C"/>
    <w:rsid w:val="009C042D"/>
    <w:rsid w:val="009E659B"/>
    <w:rsid w:val="00A06E47"/>
    <w:rsid w:val="00A2087C"/>
    <w:rsid w:val="00AA1D8D"/>
    <w:rsid w:val="00B47730"/>
    <w:rsid w:val="00B57401"/>
    <w:rsid w:val="00C73CA3"/>
    <w:rsid w:val="00CB0664"/>
    <w:rsid w:val="00D01018"/>
    <w:rsid w:val="00D04A76"/>
    <w:rsid w:val="00DD2264"/>
    <w:rsid w:val="00E1731A"/>
    <w:rsid w:val="00F90F6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04D1B93B"/>
  <w14:defaultImageDpi w14:val="300"/>
  <w15:docId w15:val="{FD984C5F-6E25-4F9E-AAA6-D8E9E09D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D747A5D5-1F6E-4119-842C-FB77ED99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2025-09-25T08:10:00Z</dcterms:created>
  <dcterms:modified xsi:type="dcterms:W3CDTF">2025-09-25T08:10:00Z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9FD6671ECA567D7ACC269265341E750C_42</vt:lpwstr>
  </property>
</Properties>
</file>