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EB6" w:rsidRDefault="001F5EB6">
      <w:pPr>
        <w:pStyle w:val="Sinespaciado"/>
        <w:rPr>
          <w:rFonts w:ascii="Avenir Next Ultra Light" w:hAnsi="Avenir Next Ultra Light"/>
          <w:i/>
          <w:iCs/>
        </w:rPr>
      </w:pPr>
    </w:p>
    <w:p w:rsidR="001F5EB6" w:rsidRDefault="001F5EB6">
      <w:pPr>
        <w:pStyle w:val="Sinespaciado"/>
        <w:rPr>
          <w:rFonts w:ascii="Avenir Next Ultra Light" w:hAnsi="Avenir Next Ultra Light"/>
          <w:i/>
          <w:iCs/>
        </w:rPr>
      </w:pPr>
    </w:p>
    <w:p w:rsidR="001F5EB6" w:rsidRDefault="001F5EB6">
      <w:pPr>
        <w:pStyle w:val="Sinespaciado"/>
        <w:rPr>
          <w:rFonts w:ascii="Avenir Next Ultra Light" w:hAnsi="Avenir Next Ultra Light"/>
          <w:i/>
          <w:iCs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</w:rPr>
      </w:pPr>
    </w:p>
    <w:p w:rsidR="001F5EB6" w:rsidRDefault="00DD685D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  </w:t>
      </w:r>
      <w:r>
        <w:rPr>
          <w:rFonts w:ascii="Calibri" w:hAnsi="Calibri" w:cs="Calibri"/>
          <w:i/>
          <w:iCs/>
          <w:lang w:val="es-GT"/>
        </w:rPr>
        <w:t xml:space="preserve">Guatemala, </w:t>
      </w:r>
      <w:r w:rsidR="00E46609">
        <w:rPr>
          <w:rFonts w:ascii="Calibri" w:hAnsi="Calibri" w:cs="Calibri"/>
          <w:i/>
          <w:iCs/>
          <w:lang w:val="es-GT"/>
        </w:rPr>
        <w:t>06 de octubre de</w:t>
      </w:r>
      <w:r>
        <w:rPr>
          <w:rFonts w:ascii="Calibri" w:hAnsi="Calibri" w:cs="Calibri"/>
          <w:i/>
          <w:iCs/>
          <w:lang w:val="es-GT"/>
        </w:rPr>
        <w:t xml:space="preserve"> 2025</w:t>
      </w: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Estimado </w:t>
      </w:r>
    </w:p>
    <w:p w:rsidR="001F5EB6" w:rsidRPr="00E46609" w:rsidRDefault="00E46609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E46609">
        <w:rPr>
          <w:rFonts w:ascii="Calibri" w:hAnsi="Calibri" w:cs="Calibri"/>
          <w:b/>
          <w:i/>
          <w:iCs/>
          <w:lang w:val="es-GT"/>
        </w:rPr>
        <w:t>ALEJANDRA CAROLINA RIVERA SALAZAR</w:t>
      </w:r>
    </w:p>
    <w:p w:rsidR="001F5EB6" w:rsidRDefault="00DD685D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Presente</w:t>
      </w: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b/>
          <w:bCs/>
          <w:i/>
          <w:iCs/>
          <w:lang w:val="es-GT"/>
        </w:rPr>
        <w:t>Solar Energy</w:t>
      </w:r>
      <w:r>
        <w:rPr>
          <w:rFonts w:ascii="Calibri" w:eastAsia="Times New Roman" w:hAnsi="Calibri" w:cs="Calibri"/>
          <w:i/>
          <w:iCs/>
          <w:lang w:val="es-GT"/>
        </w:rPr>
        <w:t xml:space="preserve"> le presenta su propuesta integral para el diseño, suministro e instalación de un sistema fotovoltaico de última generación, específicamente diseñado para su residencia. Este proyecto no solo cubrirá su demanda energética promedio mensual de 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>4</w:t>
      </w:r>
      <w:r w:rsidR="00E46609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</w:rPr>
        <w:t>93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 xml:space="preserve"> kWh</w:t>
      </w:r>
      <w:r>
        <w:rPr>
          <w:rFonts w:ascii="Calibri" w:eastAsia="Times New Roman" w:hAnsi="Calibri" w:cs="Calibri"/>
          <w:i/>
          <w:iCs/>
          <w:lang w:val="es-GT"/>
        </w:rPr>
        <w:t>, sino que además le permitirá disfrutar de:</w:t>
      </w:r>
    </w:p>
    <w:p w:rsidR="001F5EB6" w:rsidRDefault="001F5EB6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DD685D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Independencia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energética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1F5EB6" w:rsidRDefault="00DD685D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Control de costos a largo plazo.</w:t>
      </w:r>
    </w:p>
    <w:p w:rsidR="001F5EB6" w:rsidRDefault="00DD685D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Sustentabilidad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ambiental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1F5EB6" w:rsidRDefault="00DD685D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Valorización</w:t>
      </w:r>
      <w:proofErr w:type="spellEnd"/>
      <w:r>
        <w:rPr>
          <w:rFonts w:ascii="Calibri" w:eastAsia="Times New Roman" w:hAnsi="Calibri" w:cs="Calibri"/>
          <w:i/>
          <w:iCs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</w:rPr>
        <w:t>su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propiedad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Consumo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Energético</w:t>
      </w:r>
      <w:proofErr w:type="spellEnd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Valor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4</w:t>
            </w:r>
            <w:r w:rsidR="00E4660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93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estimado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5,</w:t>
            </w:r>
            <w:r w:rsidR="00E4660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916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Tarifa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Q1.</w:t>
            </w:r>
            <w:r w:rsidR="00E4660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50 por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Gasto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aprox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Q8,</w:t>
            </w:r>
            <w:r w:rsidR="00E4660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874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.00</w:t>
            </w:r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Diseño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Ingeniería</w:t>
      </w:r>
      <w:proofErr w:type="spellEnd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Sistema diseñado a medida por nuestro departamento técnico, aplicando normas internacionales (IEC, NEC, UL), software de simulación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PVsyst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criterios de máxima eficiencia.</w:t>
      </w: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tbl>
      <w:tblPr>
        <w:tblStyle w:val="Listaoscura-nfasis6"/>
        <w:tblW w:w="9181" w:type="dxa"/>
        <w:jc w:val="center"/>
        <w:tblLook w:val="04A0" w:firstRow="1" w:lastRow="0" w:firstColumn="1" w:lastColumn="0" w:noHBand="0" w:noVBand="1"/>
      </w:tblPr>
      <w:tblGrid>
        <w:gridCol w:w="3849"/>
        <w:gridCol w:w="3957"/>
        <w:gridCol w:w="1375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Componente</w:t>
            </w:r>
            <w:proofErr w:type="spellEnd"/>
          </w:p>
        </w:tc>
        <w:tc>
          <w:tcPr>
            <w:tcW w:w="3957" w:type="dxa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Descripción</w:t>
            </w:r>
            <w:proofErr w:type="spellEnd"/>
          </w:p>
        </w:tc>
        <w:tc>
          <w:tcPr>
            <w:tcW w:w="1375" w:type="dxa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Cantidad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Paneles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Solares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Monocristalinos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</w:t>
            </w:r>
            <w:r w:rsidR="00E46609">
              <w:rPr>
                <w:rFonts w:ascii="Calibri" w:eastAsia="Times New Roman" w:hAnsi="Calibri" w:cs="Calibri"/>
                <w:i/>
                <w:iCs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</w:rPr>
              <w:t>0W Tier 1 – JA Solar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E466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9</w:t>
            </w:r>
            <w:r w:rsidR="00DD685D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DD685D">
              <w:rPr>
                <w:rFonts w:ascii="Calibri" w:eastAsia="Times New Roman" w:hAnsi="Calibri" w:cs="Calibri"/>
                <w:i/>
                <w:iCs/>
              </w:rPr>
              <w:t>unidades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Inversor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Huawei SUN2000-</w:t>
            </w:r>
            <w:r w:rsidR="00E46609">
              <w:rPr>
                <w:rFonts w:ascii="Calibri" w:eastAsia="Times New Roman" w:hAnsi="Calibri" w:cs="Calibri"/>
                <w:i/>
                <w:iCs/>
              </w:rPr>
              <w:t>6</w:t>
            </w:r>
            <w:r>
              <w:rPr>
                <w:rFonts w:ascii="Calibri" w:eastAsia="Times New Roman" w:hAnsi="Calibri" w:cs="Calibri"/>
                <w:i/>
                <w:iCs/>
              </w:rPr>
              <w:t>KTL-L1</w:t>
            </w:r>
          </w:p>
        </w:tc>
        <w:tc>
          <w:tcPr>
            <w:tcW w:w="3957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98.6%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eficiencia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Gestión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inteligente</w:t>
            </w:r>
            <w:proofErr w:type="spellEnd"/>
          </w:p>
        </w:tc>
        <w:tc>
          <w:tcPr>
            <w:tcW w:w="1375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Sistema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Monitoreo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App Huawei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FusionSolar</w:t>
            </w:r>
            <w:proofErr w:type="spellEnd"/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Estructura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Montaje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Premium</w:t>
            </w:r>
          </w:p>
        </w:tc>
        <w:tc>
          <w:tcPr>
            <w:tcW w:w="3957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Aluminio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anodizado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Inoxidable</w:t>
            </w:r>
            <w:proofErr w:type="spellEnd"/>
          </w:p>
        </w:tc>
        <w:tc>
          <w:tcPr>
            <w:tcW w:w="1375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Protecciones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Eléctricas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AC y DC - Norma UL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Diseño</w:t>
            </w:r>
            <w:proofErr w:type="spellEnd"/>
          </w:p>
        </w:tc>
        <w:tc>
          <w:tcPr>
            <w:tcW w:w="3957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Layout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personalizado</w:t>
            </w:r>
            <w:proofErr w:type="spellEnd"/>
          </w:p>
        </w:tc>
        <w:tc>
          <w:tcPr>
            <w:tcW w:w="1375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Certificada</w:t>
            </w:r>
            <w:proofErr w:type="spellEnd"/>
            <w:r w:rsidR="00DD1DDC">
              <w:rPr>
                <w:rFonts w:ascii="Calibri" w:eastAsia="Times New Roman" w:hAnsi="Calibri" w:cs="Calibri"/>
                <w:i/>
                <w:iCs/>
              </w:rPr>
              <w:br/>
            </w:r>
            <w:proofErr w:type="spellStart"/>
            <w:r w:rsidR="00DD1DDC">
              <w:rPr>
                <w:rFonts w:ascii="Calibri" w:eastAsia="Times New Roman" w:hAnsi="Calibri" w:cs="Calibri"/>
                <w:i/>
                <w:iCs/>
              </w:rPr>
              <w:t>Batería</w:t>
            </w:r>
            <w:proofErr w:type="spellEnd"/>
            <w:r w:rsidR="00DD1DDC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 w:rsidR="00B77CFD">
              <w:rPr>
                <w:rFonts w:ascii="Calibri" w:eastAsia="Times New Roman" w:hAnsi="Calibri" w:cs="Calibri"/>
                <w:i/>
                <w:iCs/>
              </w:rPr>
              <w:t>de 5kW</w:t>
            </w:r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Técnicos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Huawei</w:t>
            </w:r>
            <w:r w:rsidR="00B77CFD">
              <w:rPr>
                <w:rFonts w:ascii="Calibri" w:eastAsia="Times New Roman" w:hAnsi="Calibri" w:cs="Calibri"/>
                <w:i/>
                <w:iCs/>
              </w:rPr>
              <w:br/>
            </w:r>
            <w:proofErr w:type="spellStart"/>
            <w:r w:rsidR="00B77CFD">
              <w:rPr>
                <w:rFonts w:ascii="Calibri" w:eastAsia="Times New Roman" w:hAnsi="Calibri" w:cs="Calibri"/>
                <w:i/>
                <w:iCs/>
              </w:rPr>
              <w:t>Batería</w:t>
            </w:r>
            <w:proofErr w:type="spellEnd"/>
            <w:r w:rsidR="00B77CFD">
              <w:rPr>
                <w:rFonts w:ascii="Calibri" w:eastAsia="Times New Roman" w:hAnsi="Calibri" w:cs="Calibri"/>
                <w:i/>
                <w:iCs/>
              </w:rPr>
              <w:t xml:space="preserve"> con </w:t>
            </w:r>
            <w:proofErr w:type="spellStart"/>
            <w:r w:rsidR="00B77CFD">
              <w:rPr>
                <w:rFonts w:ascii="Calibri" w:eastAsia="Times New Roman" w:hAnsi="Calibri" w:cs="Calibri"/>
                <w:i/>
                <w:iCs/>
              </w:rPr>
              <w:t>capacidad</w:t>
            </w:r>
            <w:proofErr w:type="spellEnd"/>
            <w:r w:rsidR="00B77CFD">
              <w:rPr>
                <w:rFonts w:ascii="Calibri" w:eastAsia="Times New Roman" w:hAnsi="Calibri" w:cs="Calibri"/>
                <w:i/>
                <w:iCs/>
              </w:rPr>
              <w:t xml:space="preserve"> de 5Kw </w:t>
            </w:r>
            <w:proofErr w:type="spellStart"/>
            <w:r w:rsidR="00B77CFD">
              <w:rPr>
                <w:rFonts w:ascii="Calibri" w:eastAsia="Times New Roman" w:hAnsi="Calibri" w:cs="Calibri"/>
                <w:i/>
                <w:iCs/>
              </w:rPr>
              <w:t>marca</w:t>
            </w:r>
            <w:proofErr w:type="spellEnd"/>
            <w:r w:rsidR="00B77CFD">
              <w:rPr>
                <w:rFonts w:ascii="Calibri" w:eastAsia="Times New Roman" w:hAnsi="Calibri" w:cs="Calibri"/>
                <w:i/>
                <w:iCs/>
              </w:rPr>
              <w:t xml:space="preserve"> PYTE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  <w:r w:rsidR="00A85C79">
              <w:rPr>
                <w:rFonts w:ascii="Calibri" w:eastAsia="Times New Roman" w:hAnsi="Calibri" w:cs="Calibri"/>
                <w:i/>
                <w:iCs/>
              </w:rPr>
              <w:br/>
            </w:r>
            <w:r w:rsidR="00B77CFD">
              <w:rPr>
                <w:rFonts w:ascii="Calibri" w:eastAsia="Times New Roman" w:hAnsi="Calibri" w:cs="Calibri"/>
                <w:i/>
                <w:iCs/>
              </w:rPr>
              <w:t>2</w:t>
            </w:r>
            <w:r w:rsidR="00A85C79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A85C79">
              <w:rPr>
                <w:rFonts w:ascii="Calibri" w:eastAsia="Times New Roman" w:hAnsi="Calibri" w:cs="Calibri"/>
                <w:i/>
                <w:iCs/>
              </w:rPr>
              <w:t>unidad</w:t>
            </w:r>
            <w:r w:rsidR="00B77CFD">
              <w:rPr>
                <w:rFonts w:ascii="Calibri" w:eastAsia="Times New Roman" w:hAnsi="Calibri" w:cs="Calibri"/>
                <w:i/>
                <w:iCs/>
              </w:rPr>
              <w:t>es</w:t>
            </w:r>
            <w:proofErr w:type="spellEnd"/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Producción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Energética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Estimada</w:t>
      </w:r>
      <w:proofErr w:type="spellEnd"/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Generación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E466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515.66</w:t>
            </w:r>
            <w:r w:rsidR="00DD685D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instalada</w:t>
            </w:r>
            <w:proofErr w:type="spellEnd"/>
          </w:p>
        </w:tc>
        <w:tc>
          <w:tcPr>
            <w:tcW w:w="0" w:type="auto"/>
          </w:tcPr>
          <w:p w:rsidR="001F5EB6" w:rsidRDefault="00E466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6,188.00</w:t>
            </w:r>
            <w:r w:rsidR="00DD685D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Reducción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CO2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. </w:t>
            </w:r>
            <w:r w:rsidR="00E46609">
              <w:rPr>
                <w:rFonts w:ascii="Calibri" w:eastAsia="Times New Roman" w:hAnsi="Calibri" w:cs="Calibri"/>
                <w:i/>
                <w:iCs/>
              </w:rPr>
              <w:t>1.77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toneladas</w:t>
            </w:r>
            <w:proofErr w:type="spellEnd"/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Financiero</w:t>
      </w:r>
      <w:proofErr w:type="spellEnd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</w:rPr>
      </w:pPr>
      <w:proofErr w:type="spellStart"/>
      <w:r>
        <w:rPr>
          <w:rFonts w:ascii="Calibri" w:eastAsia="Times New Roman" w:hAnsi="Calibri" w:cs="Calibri"/>
          <w:i/>
          <w:iCs/>
          <w:sz w:val="27"/>
          <w:szCs w:val="27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27"/>
          <w:szCs w:val="27"/>
        </w:rPr>
        <w:t xml:space="preserve"> Total:</w:t>
      </w:r>
    </w:p>
    <w:p w:rsidR="001F5EB6" w:rsidRDefault="00E46609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Q</w:t>
      </w:r>
      <w:r w:rsidR="00B77CFD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75</w:t>
      </w:r>
      <w:r w:rsidR="00A85C79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,</w:t>
      </w:r>
      <w:r w:rsidR="00B77CFD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6</w:t>
      </w:r>
      <w:r w:rsidR="00A85C79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00</w:t>
      </w:r>
      <w:r w:rsidR="00DD685D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.00 </w:t>
      </w:r>
      <w:r w:rsidR="00B77CFD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+</w:t>
      </w:r>
      <w:r w:rsidR="00DD685D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 IVA 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(Proyecto llave en mano)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>OPCIONES FINANCIAMIENTOS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48 NEOCUOTAS Q</w:t>
      </w:r>
      <w:r w:rsidR="00A85C79" w:rsidRPr="00A85C79">
        <w:t xml:space="preserve"> </w:t>
      </w:r>
      <w:r w:rsidR="00A85C79" w:rsidRPr="00A85C79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1,</w:t>
      </w:r>
      <w:r w:rsidR="00B77CFD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763.99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/>
        </w:rPr>
        <w:t xml:space="preserve">36 CREDICUOTAS BAC </w:t>
      </w:r>
      <w:r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Q</w:t>
      </w:r>
      <w:r w:rsidR="00A85C79" w:rsidRPr="00A85C79">
        <w:t xml:space="preserve"> </w:t>
      </w:r>
      <w:r w:rsidR="00B77CFD"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2,352.00</w:t>
      </w:r>
      <w:bookmarkStart w:id="0" w:name="_GoBack"/>
      <w:bookmarkEnd w:id="0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</w:rPr>
      </w:pPr>
      <w:proofErr w:type="spellStart"/>
      <w:r>
        <w:rPr>
          <w:rFonts w:ascii="Calibri" w:eastAsia="Times New Roman" w:hAnsi="Calibri" w:cs="Calibri"/>
          <w:i/>
          <w:iCs/>
          <w:sz w:val="32"/>
          <w:szCs w:val="32"/>
        </w:rPr>
        <w:t>Retorno</w:t>
      </w:r>
      <w:proofErr w:type="spellEnd"/>
      <w:r>
        <w:rPr>
          <w:rFonts w:ascii="Calibri" w:eastAsia="Times New Roman" w:hAnsi="Calibri" w:cs="Calibri"/>
          <w:i/>
          <w:iCs/>
          <w:sz w:val="32"/>
          <w:szCs w:val="32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2"/>
          <w:szCs w:val="32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32"/>
          <w:szCs w:val="32"/>
        </w:rPr>
        <w:t xml:space="preserve"> (ROI)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289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Concepto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Ahorro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estimado</w:t>
            </w:r>
            <w:proofErr w:type="spellEnd"/>
          </w:p>
        </w:tc>
        <w:tc>
          <w:tcPr>
            <w:tcW w:w="228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E466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Q8,874.00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ROI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proyectado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4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Vida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útil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sistema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+26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Rentabilidad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acumulada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a 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+Q</w:t>
            </w:r>
            <w:r w:rsidR="00E46609">
              <w:rPr>
                <w:rFonts w:ascii="Calibri" w:eastAsia="Times New Roman" w:hAnsi="Calibri" w:cs="Calibri"/>
                <w:i/>
                <w:iCs/>
              </w:rPr>
              <w:t>230,724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.00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</w:t>
            </w:r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Incluye escenarios conservadores y no considera futuros aumentos de tarifa eléctrica que acelerarían su retorno.</w:t>
      </w: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Garantías y Beneficios Exclusivos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Paneles solares: 25 años de producción garantizada.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Inversor Huawei: 10 años garantía.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Instalación: 2 años de garantía total.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Servicio postventa premium.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Soporte técnico especializado.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Monitoreo remoto 24/7.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Propuesta de Valor Solar Energy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Estudio técnico personalizado.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Equipos de marcas líderes mundiales.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Diseño estético y minimalista.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Ingeniería con visión arquitectónica.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Atención personalizada y confidencialidad (contrato con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terminos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condiciones).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Reportes de desempeño trimestrales.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Cronograma de Ejecución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Etapa</w:t>
            </w:r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Duración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Detallada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Suministro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Equipos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Instalación y Puesta en Marcha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3-5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Legalización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Trámites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Condiciones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Comerciales</w:t>
      </w:r>
      <w:proofErr w:type="spellEnd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Anticipo</w:t>
      </w:r>
      <w:proofErr w:type="spellEnd"/>
      <w:r>
        <w:rPr>
          <w:rFonts w:ascii="Calibri" w:eastAsia="Times New Roman" w:hAnsi="Calibri" w:cs="Calibri"/>
          <w:i/>
          <w:iCs/>
        </w:rPr>
        <w:t xml:space="preserve">: 70% al </w:t>
      </w:r>
      <w:proofErr w:type="spellStart"/>
      <w:r>
        <w:rPr>
          <w:rFonts w:ascii="Calibri" w:eastAsia="Times New Roman" w:hAnsi="Calibri" w:cs="Calibri"/>
          <w:i/>
          <w:iCs/>
        </w:rPr>
        <w:t>firmar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contrato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Saldo: 30% contra entrega y funcionamiento.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Vigencia de cotización: 10 días.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Precios en Quetzales - No incluyen IVA.</w:t>
      </w: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172720</wp:posOffset>
            </wp:positionV>
            <wp:extent cx="1913255" cy="19132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Protección contra arcos eléctricos active con tecnología de IA.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 xml:space="preserve">Compatible con el optimizador </w:t>
      </w:r>
    </w:p>
    <w:p w:rsidR="001F5EB6" w:rsidRDefault="00DD685D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no se requiere ningún dispositivo adicional ni ninguna modificación.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Topología de inversor de alta eficiencia, máx. Eficiencia 98,4%.</w:t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775" cy="274764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12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del producto</w:t>
      </w:r>
    </w:p>
    <w:p w:rsidR="001F5EB6" w:rsidRDefault="00DD685D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30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 potencia lineal</w:t>
      </w:r>
    </w:p>
    <w:p w:rsidR="001F5EB6" w:rsidRDefault="00DD685D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Medidas: 2.33 x 1.13 x 0.30 (metros)</w:t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E46609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 w:rsidR="00DD685D">
        <w:rPr>
          <w:rFonts w:ascii="Calibri" w:hAnsi="Calibri" w:cs="Calibri"/>
          <w:i/>
          <w:iCs/>
          <w:lang w:val="es-GT"/>
        </w:rPr>
        <w:t>¡Aproveche la energía solar y reduzca su factura eléctrica desde el primer mes!</w:t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1F5EB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008" w:rsidRDefault="00785008">
      <w:pPr>
        <w:spacing w:line="240" w:lineRule="auto"/>
      </w:pPr>
      <w:r>
        <w:separator/>
      </w:r>
    </w:p>
  </w:endnote>
  <w:endnote w:type="continuationSeparator" w:id="0">
    <w:p w:rsidR="00785008" w:rsidRDefault="00785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default"/>
    <w:sig w:usb0="00000000" w:usb1="00000000" w:usb2="00000000" w:usb3="00000000" w:csb0="00000003" w:csb1="00000000"/>
  </w:font>
  <w:font w:name="Avenir Next Ultra Light">
    <w:altName w:val="Calibri"/>
    <w:charset w:val="4D"/>
    <w:family w:val="swiss"/>
    <w:pitch w:val="default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008" w:rsidRDefault="00785008">
      <w:pPr>
        <w:spacing w:after="0"/>
      </w:pPr>
      <w:r>
        <w:separator/>
      </w:r>
    </w:p>
  </w:footnote>
  <w:footnote w:type="continuationSeparator" w:id="0">
    <w:p w:rsidR="00785008" w:rsidRDefault="007850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EB6" w:rsidRDefault="00DD685D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-1137920</wp:posOffset>
          </wp:positionH>
          <wp:positionV relativeFrom="paragraph">
            <wp:posOffset>-473710</wp:posOffset>
          </wp:positionV>
          <wp:extent cx="7785735" cy="10060305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connmeros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connmeros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convietas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convietas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connmeros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convieta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263779"/>
    <w:multiLevelType w:val="multilevel"/>
    <w:tmpl w:val="1B263779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B7CF4F46"/>
    <w:rsid w:val="00002955"/>
    <w:rsid w:val="000122F8"/>
    <w:rsid w:val="00034616"/>
    <w:rsid w:val="0006063C"/>
    <w:rsid w:val="00094BCA"/>
    <w:rsid w:val="000C6981"/>
    <w:rsid w:val="00112077"/>
    <w:rsid w:val="0015074B"/>
    <w:rsid w:val="001713FF"/>
    <w:rsid w:val="001E4E7C"/>
    <w:rsid w:val="001F5EB6"/>
    <w:rsid w:val="00224937"/>
    <w:rsid w:val="0029639D"/>
    <w:rsid w:val="00303285"/>
    <w:rsid w:val="00326F90"/>
    <w:rsid w:val="00330842"/>
    <w:rsid w:val="00353751"/>
    <w:rsid w:val="003A6F5C"/>
    <w:rsid w:val="003B4F9D"/>
    <w:rsid w:val="003C4A54"/>
    <w:rsid w:val="00424B09"/>
    <w:rsid w:val="00523576"/>
    <w:rsid w:val="005545ED"/>
    <w:rsid w:val="00574D5F"/>
    <w:rsid w:val="00595906"/>
    <w:rsid w:val="005E560A"/>
    <w:rsid w:val="006E5671"/>
    <w:rsid w:val="00740E71"/>
    <w:rsid w:val="007779C3"/>
    <w:rsid w:val="00781B74"/>
    <w:rsid w:val="00785008"/>
    <w:rsid w:val="007E5A75"/>
    <w:rsid w:val="008E4025"/>
    <w:rsid w:val="009715DD"/>
    <w:rsid w:val="009A3543"/>
    <w:rsid w:val="009C042D"/>
    <w:rsid w:val="009E659B"/>
    <w:rsid w:val="00A2087C"/>
    <w:rsid w:val="00A330EB"/>
    <w:rsid w:val="00A85C79"/>
    <w:rsid w:val="00AA1D8D"/>
    <w:rsid w:val="00B36726"/>
    <w:rsid w:val="00B47730"/>
    <w:rsid w:val="00B57401"/>
    <w:rsid w:val="00B77CFD"/>
    <w:rsid w:val="00C07203"/>
    <w:rsid w:val="00C73CA3"/>
    <w:rsid w:val="00CB0664"/>
    <w:rsid w:val="00CC6CC0"/>
    <w:rsid w:val="00CF2145"/>
    <w:rsid w:val="00D04A76"/>
    <w:rsid w:val="00DD1DDC"/>
    <w:rsid w:val="00DD685D"/>
    <w:rsid w:val="00E46609"/>
    <w:rsid w:val="00F21180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581228C2"/>
  <w14:defaultImageDpi w14:val="300"/>
  <w15:docId w15:val="{4F6002DC-A924-4C18-83A0-6CBAA48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GT" w:eastAsia="es-G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Continuarlista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omacro">
    <w:name w:val="macro"/>
    <w:link w:val="Texto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Continuarlista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Continuarlista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Textoindependiente2">
    <w:name w:val="Body Text 2"/>
    <w:basedOn w:val="Normal"/>
    <w:link w:val="Textoindependiente2Car"/>
    <w:uiPriority w:val="99"/>
    <w:unhideWhenUsed/>
    <w:pPr>
      <w:spacing w:after="120" w:line="480" w:lineRule="auto"/>
    </w:pPr>
  </w:style>
  <w:style w:type="paragraph" w:styleId="Lista3">
    <w:name w:val="List 3"/>
    <w:basedOn w:val="Normal"/>
    <w:uiPriority w:val="99"/>
    <w:unhideWhenUsed/>
    <w:pPr>
      <w:ind w:left="1080" w:hanging="360"/>
      <w:contextualSpacing/>
    </w:pPr>
  </w:style>
  <w:style w:type="paragraph" w:styleId="Listaconnmeros2">
    <w:name w:val="List Number 2"/>
    <w:basedOn w:val="Normal"/>
    <w:uiPriority w:val="99"/>
    <w:unhideWhenUsed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aconnmeros3">
    <w:name w:val="List Number 3"/>
    <w:basedOn w:val="Normal"/>
    <w:uiPriority w:val="99"/>
    <w:unhideWhenUsed/>
    <w:pPr>
      <w:numPr>
        <w:numId w:val="2"/>
      </w:numPr>
      <w:contextualSpacing/>
    </w:pPr>
  </w:style>
  <w:style w:type="paragraph" w:styleId="Listaconnmeros">
    <w:name w:val="List Number"/>
    <w:basedOn w:val="Normal"/>
    <w:uiPriority w:val="99"/>
    <w:unhideWhenUsed/>
    <w:pPr>
      <w:numPr>
        <w:numId w:val="3"/>
      </w:numPr>
      <w:contextualSpacing/>
    </w:p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</w:style>
  <w:style w:type="paragraph" w:styleId="Listaconvietas3">
    <w:name w:val="List Bullet 3"/>
    <w:basedOn w:val="Normal"/>
    <w:uiPriority w:val="99"/>
    <w:unhideWhenUsed/>
    <w:pPr>
      <w:numPr>
        <w:numId w:val="4"/>
      </w:numPr>
      <w:contextualSpacing/>
    </w:pPr>
  </w:style>
  <w:style w:type="paragraph" w:styleId="Lista">
    <w:name w:val="List"/>
    <w:basedOn w:val="Normal"/>
    <w:uiPriority w:val="99"/>
    <w:unhideWhenUsed/>
    <w:pPr>
      <w:ind w:left="360" w:hanging="360"/>
      <w:contextualSpacing/>
    </w:pPr>
  </w:style>
  <w:style w:type="paragraph" w:styleId="Listaconvietas">
    <w:name w:val="List Bullet"/>
    <w:basedOn w:val="Normal"/>
    <w:uiPriority w:val="99"/>
    <w:unhideWhenUsed/>
    <w:pPr>
      <w:numPr>
        <w:numId w:val="5"/>
      </w:numPr>
      <w:contextualSpacing/>
    </w:pPr>
  </w:style>
  <w:style w:type="paragraph" w:styleId="Listaconvietas2">
    <w:name w:val="List Bullet 2"/>
    <w:basedOn w:val="Normal"/>
    <w:uiPriority w:val="99"/>
    <w:unhideWhenUsed/>
    <w:pPr>
      <w:numPr>
        <w:numId w:val="6"/>
      </w:numPr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</w:style>
  <w:style w:type="paragraph" w:styleId="Textoindependiente3">
    <w:name w:val="Body Text 3"/>
    <w:basedOn w:val="Normal"/>
    <w:link w:val="Textoindependiente3Car"/>
    <w:uiPriority w:val="99"/>
    <w:unhideWhenUsed/>
    <w:pPr>
      <w:spacing w:after="120"/>
    </w:pPr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</w:style>
  <w:style w:type="character" w:customStyle="1" w:styleId="Textoindependiente2Car">
    <w:name w:val="Texto independiente 2 Car"/>
    <w:basedOn w:val="Fuentedeprrafopredeter"/>
    <w:link w:val="Textoindependiente2"/>
    <w:uiPriority w:val="99"/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sz w:val="16"/>
      <w:szCs w:val="16"/>
    </w:rPr>
  </w:style>
  <w:style w:type="character" w:customStyle="1" w:styleId="TextomacroCar">
    <w:name w:val="Texto macro Car"/>
    <w:basedOn w:val="Fuentedeprrafopredeter"/>
    <w:link w:val="Textomacro"/>
    <w:uiPriority w:val="99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b/>
      <w:bCs/>
      <w:i/>
      <w:iCs/>
      <w:color w:val="4F81BD" w:themeColor="accent1"/>
    </w:rPr>
  </w:style>
  <w:style w:type="character" w:customStyle="1" w:styleId="nfasissutil1">
    <w:name w:val="Énfasis sutil1"/>
    <w:basedOn w:val="Fuentedeprrafopredeter"/>
    <w:uiPriority w:val="19"/>
    <w:qFormat/>
    <w:rPr>
      <w:i/>
      <w:iCs/>
      <w:color w:val="7F7F7F" w:themeColor="text1" w:themeTint="80"/>
    </w:rPr>
  </w:style>
  <w:style w:type="character" w:customStyle="1" w:styleId="nfasisintenso1">
    <w:name w:val="Énfasis intenso1"/>
    <w:basedOn w:val="Fuentedeprrafopredeter"/>
    <w:uiPriority w:val="21"/>
    <w:qFormat/>
    <w:rPr>
      <w:b/>
      <w:bCs/>
      <w:i/>
      <w:iCs/>
      <w:color w:val="4F81BD" w:themeColor="accent1"/>
    </w:rPr>
  </w:style>
  <w:style w:type="character" w:customStyle="1" w:styleId="Referenciasutil1">
    <w:name w:val="Referencia sutil1"/>
    <w:basedOn w:val="Fuentedeprrafopredeter"/>
    <w:uiPriority w:val="31"/>
    <w:qFormat/>
    <w:rPr>
      <w:smallCaps/>
      <w:color w:val="C0504D" w:themeColor="accent2"/>
      <w:u w:val="single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tulodellibro1">
    <w:name w:val="Título del libro1"/>
    <w:basedOn w:val="Fuentedeprrafopredeter"/>
    <w:uiPriority w:val="33"/>
    <w:qFormat/>
    <w:rPr>
      <w:b/>
      <w:bCs/>
      <w:smallCaps/>
      <w:spacing w:val="5"/>
    </w:rPr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pPr>
      <w:outlineLvl w:val="9"/>
    </w:pPr>
  </w:style>
  <w:style w:type="table" w:styleId="Sombreadoclaro">
    <w:name w:val="Light Shading"/>
    <w:basedOn w:val="Tablanormal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Cuadrculaclara-nfasis2">
    <w:name w:val="Light Grid Accent 2"/>
    <w:basedOn w:val="Tablanormal"/>
    <w:uiPriority w:val="62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Cuadrculaclara-nfasis3">
    <w:name w:val="Light Grid Accent 3"/>
    <w:basedOn w:val="Tablanormal"/>
    <w:uiPriority w:val="62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Cuadrculaclara-nfasis4">
    <w:name w:val="Light Grid Accent 4"/>
    <w:basedOn w:val="Tablanormal"/>
    <w:uiPriority w:val="62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Cuadrculaclara-nfasis5">
    <w:name w:val="Light Grid Accent 5"/>
    <w:basedOn w:val="Tablanormal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Cuadrculaclara-nfasis6">
    <w:name w:val="Light Grid Accent 6"/>
    <w:basedOn w:val="Tablanormal"/>
    <w:uiPriority w:val="62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Sombreadomedio1">
    <w:name w:val="Medium Shading 1"/>
    <w:basedOn w:val="Tablanormal"/>
    <w:uiPriority w:val="63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3-nfasis61">
    <w:name w:val="Tabla con cuadrícula 3 - Énfasis 61"/>
    <w:basedOn w:val="Tablanormal"/>
    <w:uiPriority w:val="48"/>
    <w:tblPr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aconcuadrcula5oscura-nfasis61">
    <w:name w:val="Tabla con cuadrícula 5 oscura - Énfasis 61"/>
    <w:basedOn w:val="Tab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aconcuadrcula1clara-nfasis61">
    <w:name w:val="Tabla con cuadrícula 1 clara - Énfasis 61"/>
    <w:basedOn w:val="Tablanormal"/>
    <w:uiPriority w:val="46"/>
    <w:tblPr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41">
    <w:name w:val="Tabla de cuadrícula 41"/>
    <w:basedOn w:val="Tablanormal"/>
    <w:uiPriority w:val="49"/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/APA.XSL"/>
</file>

<file path=customXml/itemProps1.xml><?xml version="1.0" encoding="utf-8"?>
<ds:datastoreItem xmlns:ds="http://schemas.openxmlformats.org/officeDocument/2006/customXml" ds:itemID="{38753D5F-A184-4355-BC26-683754D8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Usuario</cp:lastModifiedBy>
  <cp:revision>2</cp:revision>
  <dcterms:created xsi:type="dcterms:W3CDTF">2025-10-07T23:41:00Z</dcterms:created>
  <dcterms:modified xsi:type="dcterms:W3CDTF">2025-10-07T23:41:00Z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3082-6.15.0.8733</vt:lpwstr>
  </property>
  <property fmtid="{D5CDD505-2E9C-101B-9397-08002B2CF9AE}" pid="3" name="ICV">
    <vt:lpwstr>2335F394D84FF41C4F299265C1790F82_42</vt:lpwstr>
  </property>
</Properties>
</file>