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5545ED" w:rsidRPr="00D04A76" w:rsidRDefault="005545ED" w:rsidP="00D04A76">
      <w:pPr>
        <w:pStyle w:val="Sinespaciado"/>
        <w:rPr>
          <w:rFonts w:ascii="Avenir Next Ultra Light" w:hAnsi="Avenir Next Ultra Light"/>
          <w:i/>
          <w:iCs/>
        </w:rPr>
      </w:pPr>
    </w:p>
    <w:p w:rsidR="007E5A75" w:rsidRPr="00D04A76" w:rsidRDefault="007E5A75" w:rsidP="00D04A76">
      <w:pPr>
        <w:pStyle w:val="Sinespaciado"/>
        <w:rPr>
          <w:rFonts w:ascii="Avenir Next Ultra Light" w:hAnsi="Avenir Next Ultra Light"/>
          <w:i/>
          <w:iCs/>
        </w:rPr>
      </w:pPr>
    </w:p>
    <w:p w:rsidR="00D04A76" w:rsidRPr="00D04A76" w:rsidRDefault="00D04A76" w:rsidP="00D04A76">
      <w:pPr>
        <w:pStyle w:val="Sinespaciado"/>
        <w:rPr>
          <w:rFonts w:ascii="Avenir Next Ultra Light" w:hAnsi="Avenir Next Ultra Light"/>
          <w:i/>
          <w:iCs/>
        </w:rPr>
      </w:pPr>
    </w:p>
    <w:p w:rsidR="007E5A75" w:rsidRPr="00B57401" w:rsidRDefault="007E5A75" w:rsidP="00D04A76">
      <w:pPr>
        <w:pStyle w:val="Sinespaciado"/>
        <w:rPr>
          <w:rFonts w:ascii="Calibri" w:hAnsi="Calibri" w:cs="Calibri"/>
          <w:i/>
          <w:iCs/>
        </w:rPr>
      </w:pPr>
    </w:p>
    <w:p w:rsidR="007E5A75" w:rsidRPr="00B57401" w:rsidRDefault="007E5A75" w:rsidP="00D04A76">
      <w:pPr>
        <w:pStyle w:val="Sinespaciado"/>
        <w:rPr>
          <w:rFonts w:ascii="Calibri" w:hAnsi="Calibri" w:cs="Calibri"/>
          <w:i/>
          <w:iCs/>
        </w:rPr>
      </w:pPr>
      <w:r w:rsidRPr="00B57401">
        <w:rPr>
          <w:rFonts w:ascii="Calibri" w:hAnsi="Calibri" w:cs="Calibri"/>
          <w:i/>
          <w:iCs/>
        </w:rPr>
        <w:tab/>
      </w:r>
      <w:r w:rsidRPr="00B57401">
        <w:rPr>
          <w:rFonts w:ascii="Calibri" w:hAnsi="Calibri" w:cs="Calibri"/>
          <w:i/>
          <w:iCs/>
        </w:rPr>
        <w:tab/>
      </w:r>
      <w:r w:rsidRPr="00B57401">
        <w:rPr>
          <w:rFonts w:ascii="Calibri" w:hAnsi="Calibri" w:cs="Calibri"/>
          <w:i/>
          <w:iCs/>
        </w:rPr>
        <w:tab/>
      </w:r>
      <w:r w:rsidRPr="00B57401">
        <w:rPr>
          <w:rFonts w:ascii="Calibri" w:hAnsi="Calibri" w:cs="Calibri"/>
          <w:i/>
          <w:iCs/>
        </w:rPr>
        <w:tab/>
      </w:r>
      <w:r w:rsidRPr="00B57401">
        <w:rPr>
          <w:rFonts w:ascii="Calibri" w:hAnsi="Calibri" w:cs="Calibri"/>
          <w:i/>
          <w:iCs/>
        </w:rPr>
        <w:tab/>
      </w:r>
      <w:r w:rsidRPr="00B57401">
        <w:rPr>
          <w:rFonts w:ascii="Calibri" w:hAnsi="Calibri" w:cs="Calibri"/>
          <w:i/>
          <w:iCs/>
        </w:rPr>
        <w:tab/>
      </w:r>
      <w:r w:rsidRPr="00B57401">
        <w:rPr>
          <w:rFonts w:ascii="Calibri" w:hAnsi="Calibri" w:cs="Calibri"/>
          <w:i/>
          <w:iCs/>
        </w:rPr>
        <w:tab/>
        <w:t xml:space="preserve">       Guatemala, </w:t>
      </w:r>
      <w:r w:rsidR="00D33F85">
        <w:rPr>
          <w:rFonts w:ascii="Calibri" w:hAnsi="Calibri" w:cs="Calibri"/>
          <w:i/>
          <w:iCs/>
        </w:rPr>
        <w:t>2</w:t>
      </w:r>
      <w:r w:rsidR="00A97793">
        <w:rPr>
          <w:rFonts w:ascii="Calibri" w:hAnsi="Calibri" w:cs="Calibri"/>
          <w:i/>
          <w:iCs/>
        </w:rPr>
        <w:t>6</w:t>
      </w:r>
      <w:r w:rsidRPr="00B57401">
        <w:rPr>
          <w:rFonts w:ascii="Calibri" w:hAnsi="Calibri" w:cs="Calibri"/>
          <w:i/>
          <w:iCs/>
        </w:rPr>
        <w:t xml:space="preserve"> de </w:t>
      </w:r>
      <w:proofErr w:type="spellStart"/>
      <w:r w:rsidR="00CA75ED">
        <w:rPr>
          <w:rFonts w:ascii="Calibri" w:hAnsi="Calibri" w:cs="Calibri"/>
          <w:i/>
          <w:iCs/>
        </w:rPr>
        <w:t>ju</w:t>
      </w:r>
      <w:r w:rsidR="00D33F85">
        <w:rPr>
          <w:rFonts w:ascii="Calibri" w:hAnsi="Calibri" w:cs="Calibri"/>
          <w:i/>
          <w:iCs/>
        </w:rPr>
        <w:t>l</w:t>
      </w:r>
      <w:r w:rsidR="00CA75ED">
        <w:rPr>
          <w:rFonts w:ascii="Calibri" w:hAnsi="Calibri" w:cs="Calibri"/>
          <w:i/>
          <w:iCs/>
        </w:rPr>
        <w:t>io</w:t>
      </w:r>
      <w:proofErr w:type="spellEnd"/>
      <w:r w:rsidRPr="00B57401">
        <w:rPr>
          <w:rFonts w:ascii="Calibri" w:hAnsi="Calibri" w:cs="Calibri"/>
          <w:i/>
          <w:iCs/>
        </w:rPr>
        <w:t xml:space="preserve"> de 2025</w:t>
      </w:r>
    </w:p>
    <w:p w:rsidR="007E5A75" w:rsidRPr="00B57401" w:rsidRDefault="007E5A75" w:rsidP="00D04A76">
      <w:pPr>
        <w:pStyle w:val="Sinespaciado"/>
        <w:rPr>
          <w:rFonts w:ascii="Calibri" w:hAnsi="Calibri" w:cs="Calibri"/>
          <w:i/>
          <w:iCs/>
        </w:rPr>
      </w:pPr>
    </w:p>
    <w:p w:rsidR="007E5A75" w:rsidRPr="00B57401" w:rsidRDefault="007E5A75" w:rsidP="00D04A76">
      <w:pPr>
        <w:pStyle w:val="Sinespaciado"/>
        <w:rPr>
          <w:rFonts w:ascii="Calibri" w:hAnsi="Calibri" w:cs="Calibri"/>
          <w:i/>
          <w:iCs/>
        </w:rPr>
      </w:pPr>
    </w:p>
    <w:p w:rsidR="00D04A76" w:rsidRPr="00B57401" w:rsidRDefault="00D04A76" w:rsidP="00D04A76">
      <w:pPr>
        <w:pStyle w:val="Sinespaciado"/>
        <w:rPr>
          <w:rFonts w:ascii="Calibri" w:hAnsi="Calibri" w:cs="Calibri"/>
          <w:i/>
          <w:iCs/>
        </w:rPr>
      </w:pPr>
    </w:p>
    <w:p w:rsidR="00D04A76" w:rsidRPr="00B57401" w:rsidRDefault="00D04A76" w:rsidP="00D04A76">
      <w:pPr>
        <w:pStyle w:val="Sinespaciado"/>
        <w:rPr>
          <w:rFonts w:ascii="Calibri" w:hAnsi="Calibri" w:cs="Calibri"/>
          <w:i/>
          <w:iCs/>
        </w:rPr>
      </w:pPr>
    </w:p>
    <w:p w:rsidR="00D04A76" w:rsidRPr="00CA75ED" w:rsidRDefault="007779C3" w:rsidP="00D04A76">
      <w:pPr>
        <w:pStyle w:val="Sinespaciado"/>
        <w:rPr>
          <w:rFonts w:ascii="Calibri" w:hAnsi="Calibri" w:cs="Calibri"/>
          <w:i/>
          <w:iCs/>
          <w:lang w:val="es-GT"/>
        </w:rPr>
      </w:pPr>
      <w:r w:rsidRPr="00CA75ED">
        <w:rPr>
          <w:rFonts w:ascii="Calibri" w:hAnsi="Calibri" w:cs="Calibri"/>
          <w:i/>
          <w:iCs/>
          <w:lang w:val="es-GT"/>
        </w:rPr>
        <w:t xml:space="preserve">Estimado </w:t>
      </w:r>
    </w:p>
    <w:p w:rsidR="007779C3" w:rsidRPr="00CA75ED" w:rsidRDefault="00D33F85" w:rsidP="00D04A76">
      <w:pPr>
        <w:pStyle w:val="Sinespaciado"/>
        <w:rPr>
          <w:rFonts w:ascii="Calibri" w:hAnsi="Calibri" w:cs="Calibri"/>
          <w:i/>
          <w:iCs/>
          <w:lang w:val="es-GT"/>
        </w:rPr>
      </w:pPr>
      <w:r>
        <w:rPr>
          <w:rFonts w:ascii="Calibri" w:hAnsi="Calibri" w:cs="Calibri"/>
          <w:i/>
          <w:iCs/>
          <w:lang w:val="es-GT"/>
        </w:rPr>
        <w:t>Mynor Quiñonez</w:t>
      </w:r>
    </w:p>
    <w:p w:rsidR="007779C3" w:rsidRPr="00CA75ED" w:rsidRDefault="007779C3" w:rsidP="00D04A76">
      <w:pPr>
        <w:pStyle w:val="Sinespaciado"/>
        <w:rPr>
          <w:rFonts w:ascii="Calibri" w:hAnsi="Calibri" w:cs="Calibri"/>
          <w:i/>
          <w:iCs/>
          <w:lang w:val="es-GT"/>
        </w:rPr>
      </w:pPr>
      <w:r w:rsidRPr="00CA75ED">
        <w:rPr>
          <w:rFonts w:ascii="Calibri" w:hAnsi="Calibri" w:cs="Calibri"/>
          <w:i/>
          <w:iCs/>
          <w:lang w:val="es-GT"/>
        </w:rPr>
        <w:t>Presente</w:t>
      </w:r>
    </w:p>
    <w:p w:rsidR="007779C3" w:rsidRPr="00CA75ED" w:rsidRDefault="007779C3" w:rsidP="00D04A76">
      <w:pPr>
        <w:pStyle w:val="Sinespaciado"/>
        <w:rPr>
          <w:rFonts w:ascii="Calibri" w:hAnsi="Calibri" w:cs="Calibri"/>
          <w:i/>
          <w:iCs/>
          <w:lang w:val="es-GT"/>
        </w:rPr>
      </w:pPr>
    </w:p>
    <w:p w:rsidR="007779C3" w:rsidRPr="00CA75ED" w:rsidRDefault="00330842" w:rsidP="00D04A76">
      <w:pPr>
        <w:pStyle w:val="Sinespaciado"/>
        <w:jc w:val="both"/>
        <w:rPr>
          <w:rFonts w:ascii="Calibri" w:eastAsia="Times New Roman" w:hAnsi="Calibri" w:cs="Calibri"/>
          <w:i/>
          <w:iCs/>
          <w:lang w:val="es-GT" w:eastAsia="es-ES_tradnl"/>
        </w:rPr>
      </w:pPr>
      <w:r w:rsidRPr="00D33F85">
        <w:rPr>
          <w:rFonts w:ascii="Calibri" w:eastAsia="Times New Roman" w:hAnsi="Calibri" w:cs="Calibri"/>
          <w:b/>
          <w:bCs/>
          <w:i/>
          <w:iCs/>
          <w:lang w:val="es-GT" w:eastAsia="es-ES_tradnl"/>
        </w:rPr>
        <w:t>Solar</w:t>
      </w:r>
      <w:r w:rsidR="007779C3" w:rsidRPr="00D33F85">
        <w:rPr>
          <w:rFonts w:ascii="Calibri" w:eastAsia="Times New Roman" w:hAnsi="Calibri" w:cs="Calibri"/>
          <w:b/>
          <w:bCs/>
          <w:i/>
          <w:iCs/>
          <w:lang w:val="es-GT" w:eastAsia="es-ES_tradnl"/>
        </w:rPr>
        <w:t xml:space="preserve"> Energy</w:t>
      </w:r>
      <w:r w:rsidR="007779C3" w:rsidRPr="00CA75ED">
        <w:rPr>
          <w:rFonts w:ascii="Calibri" w:eastAsia="Times New Roman" w:hAnsi="Calibri" w:cs="Calibri"/>
          <w:i/>
          <w:iCs/>
          <w:lang w:val="es-GT" w:eastAsia="es-ES_tradnl"/>
        </w:rPr>
        <w:t xml:space="preserve"> </w:t>
      </w:r>
      <w:r w:rsidR="00094BCA" w:rsidRPr="00CA75ED">
        <w:rPr>
          <w:rFonts w:ascii="Calibri" w:eastAsia="Times New Roman" w:hAnsi="Calibri" w:cs="Calibri"/>
          <w:i/>
          <w:iCs/>
          <w:lang w:val="es-GT" w:eastAsia="es-ES_tradnl"/>
        </w:rPr>
        <w:t xml:space="preserve">le </w:t>
      </w:r>
      <w:r w:rsidR="007779C3" w:rsidRPr="00CA75ED">
        <w:rPr>
          <w:rFonts w:ascii="Calibri" w:eastAsia="Times New Roman" w:hAnsi="Calibri" w:cs="Calibri"/>
          <w:i/>
          <w:iCs/>
          <w:lang w:val="es-GT" w:eastAsia="es-ES_tradnl"/>
        </w:rPr>
        <w:t xml:space="preserve">presenta </w:t>
      </w:r>
      <w:r w:rsidR="00094BCA" w:rsidRPr="00CA75ED">
        <w:rPr>
          <w:rFonts w:ascii="Calibri" w:eastAsia="Times New Roman" w:hAnsi="Calibri" w:cs="Calibri"/>
          <w:i/>
          <w:iCs/>
          <w:lang w:val="es-GT" w:eastAsia="es-ES_tradnl"/>
        </w:rPr>
        <w:t>su</w:t>
      </w:r>
      <w:r w:rsidR="007779C3" w:rsidRPr="00CA75ED">
        <w:rPr>
          <w:rFonts w:ascii="Calibri" w:eastAsia="Times New Roman" w:hAnsi="Calibri" w:cs="Calibri"/>
          <w:i/>
          <w:iCs/>
          <w:lang w:val="es-GT" w:eastAsia="es-ES_tradnl"/>
        </w:rPr>
        <w:t xml:space="preserve"> propuesta integral para el diseño, suministro e instalación de un sistema fotovoltaico de última generación, específicamente diseñado para su residencia. Este proyecto no solo cubrirá su demanda energética promedio mensual de </w:t>
      </w:r>
      <w:r w:rsidR="001713FF" w:rsidRPr="00CA75ED">
        <w:rPr>
          <w:rFonts w:ascii="Calibri" w:eastAsia="Times New Roman" w:hAnsi="Calibri" w:cs="Calibri"/>
          <w:b/>
          <w:bCs/>
          <w:i/>
          <w:iCs/>
          <w:color w:val="F79646" w:themeColor="accent6"/>
          <w:sz w:val="28"/>
          <w:szCs w:val="28"/>
          <w:lang w:val="es-GT" w:eastAsia="es-ES_tradnl"/>
        </w:rPr>
        <w:t>6</w:t>
      </w:r>
      <w:r w:rsidR="00A97793">
        <w:rPr>
          <w:rFonts w:ascii="Calibri" w:eastAsia="Times New Roman" w:hAnsi="Calibri" w:cs="Calibri"/>
          <w:b/>
          <w:bCs/>
          <w:i/>
          <w:iCs/>
          <w:color w:val="F79646" w:themeColor="accent6"/>
          <w:sz w:val="28"/>
          <w:szCs w:val="28"/>
          <w:lang w:val="es-GT" w:eastAsia="es-ES_tradnl"/>
        </w:rPr>
        <w:t>5</w:t>
      </w:r>
      <w:r w:rsidR="001713FF" w:rsidRPr="00CA75ED">
        <w:rPr>
          <w:rFonts w:ascii="Calibri" w:eastAsia="Times New Roman" w:hAnsi="Calibri" w:cs="Calibri"/>
          <w:b/>
          <w:bCs/>
          <w:i/>
          <w:iCs/>
          <w:color w:val="F79646" w:themeColor="accent6"/>
          <w:sz w:val="28"/>
          <w:szCs w:val="28"/>
          <w:lang w:val="es-GT" w:eastAsia="es-ES_tradnl"/>
        </w:rPr>
        <w:t>0</w:t>
      </w:r>
      <w:r w:rsidR="007779C3" w:rsidRPr="00CA75ED">
        <w:rPr>
          <w:rFonts w:ascii="Calibri" w:eastAsia="Times New Roman" w:hAnsi="Calibri" w:cs="Calibri"/>
          <w:b/>
          <w:bCs/>
          <w:i/>
          <w:iCs/>
          <w:color w:val="F79646" w:themeColor="accent6"/>
          <w:sz w:val="28"/>
          <w:szCs w:val="28"/>
          <w:lang w:val="es-GT" w:eastAsia="es-ES_tradnl"/>
        </w:rPr>
        <w:t xml:space="preserve"> kWh</w:t>
      </w:r>
      <w:r w:rsidR="007779C3" w:rsidRPr="00CA75ED">
        <w:rPr>
          <w:rFonts w:ascii="Calibri" w:eastAsia="Times New Roman" w:hAnsi="Calibri" w:cs="Calibri"/>
          <w:i/>
          <w:iCs/>
          <w:lang w:val="es-GT" w:eastAsia="es-ES_tradnl"/>
        </w:rPr>
        <w:t>, sino que además le permitirá disfrutar de:</w:t>
      </w:r>
    </w:p>
    <w:p w:rsidR="00D04A76" w:rsidRPr="00CA75ED" w:rsidRDefault="00D04A76" w:rsidP="00D04A76">
      <w:pPr>
        <w:pStyle w:val="Sinespaciado"/>
        <w:jc w:val="both"/>
        <w:rPr>
          <w:rFonts w:ascii="Calibri" w:eastAsia="Times New Roman" w:hAnsi="Calibri" w:cs="Calibri"/>
          <w:i/>
          <w:iCs/>
          <w:lang w:val="es-GT" w:eastAsia="es-ES_tradnl"/>
        </w:rPr>
      </w:pPr>
    </w:p>
    <w:p w:rsidR="00094BCA" w:rsidRPr="00CA75ED" w:rsidRDefault="00094BCA" w:rsidP="00D04A76">
      <w:pPr>
        <w:pStyle w:val="Sinespaciado"/>
        <w:jc w:val="both"/>
        <w:rPr>
          <w:rFonts w:ascii="Calibri" w:eastAsia="Times New Roman" w:hAnsi="Calibri" w:cs="Calibri"/>
          <w:i/>
          <w:iCs/>
          <w:lang w:val="es-GT" w:eastAsia="es-ES_tradnl"/>
        </w:rPr>
      </w:pPr>
    </w:p>
    <w:p w:rsidR="007779C3" w:rsidRPr="00B57401" w:rsidRDefault="007779C3" w:rsidP="00D04A76">
      <w:pPr>
        <w:pStyle w:val="Sinespaciado"/>
        <w:numPr>
          <w:ilvl w:val="0"/>
          <w:numId w:val="16"/>
        </w:numPr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Independencia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energética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7779C3" w:rsidRPr="00CA75ED" w:rsidRDefault="007779C3" w:rsidP="00D04A76">
      <w:pPr>
        <w:pStyle w:val="Sinespaciado"/>
        <w:numPr>
          <w:ilvl w:val="0"/>
          <w:numId w:val="16"/>
        </w:numPr>
        <w:rPr>
          <w:rFonts w:ascii="Calibri" w:eastAsia="Times New Roman" w:hAnsi="Calibri" w:cs="Calibri"/>
          <w:i/>
          <w:iCs/>
          <w:lang w:val="es-GT" w:eastAsia="es-ES_tradnl"/>
        </w:rPr>
      </w:pPr>
      <w:r w:rsidRPr="00CA75ED">
        <w:rPr>
          <w:rFonts w:ascii="Calibri" w:eastAsia="Times New Roman" w:hAnsi="Calibri" w:cs="Calibri"/>
          <w:i/>
          <w:iCs/>
          <w:lang w:val="es-GT" w:eastAsia="es-ES_tradnl"/>
        </w:rPr>
        <w:t>Control de costos a largo plazo.</w:t>
      </w:r>
    </w:p>
    <w:p w:rsidR="007779C3" w:rsidRPr="00B57401" w:rsidRDefault="007779C3" w:rsidP="00D04A76">
      <w:pPr>
        <w:pStyle w:val="Sinespaciado"/>
        <w:numPr>
          <w:ilvl w:val="0"/>
          <w:numId w:val="16"/>
        </w:numPr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Sustentabilidad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ambiental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7779C3" w:rsidRPr="00B57401" w:rsidRDefault="007779C3" w:rsidP="00D04A76">
      <w:pPr>
        <w:pStyle w:val="Sinespaciado"/>
        <w:numPr>
          <w:ilvl w:val="0"/>
          <w:numId w:val="16"/>
        </w:numPr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Valorización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de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su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propiedad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330842" w:rsidRPr="00B57401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D04A76" w:rsidRPr="00B57401" w:rsidRDefault="00D04A76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7779C3" w:rsidRPr="00B57401" w:rsidRDefault="007779C3" w:rsidP="00D04A76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Análisis</w:t>
      </w:r>
      <w:proofErr w:type="spellEnd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 xml:space="preserve"> de </w:t>
      </w: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Consumo</w:t>
      </w:r>
      <w:proofErr w:type="spellEnd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Energético</w:t>
      </w:r>
      <w:proofErr w:type="spellEnd"/>
    </w:p>
    <w:p w:rsidR="00D04A76" w:rsidRPr="00B57401" w:rsidRDefault="00D04A76" w:rsidP="00D04A76">
      <w:pPr>
        <w:pStyle w:val="Sinespaciado"/>
        <w:jc w:val="center"/>
        <w:rPr>
          <w:rFonts w:ascii="Calibri" w:eastAsia="Times New Roman" w:hAnsi="Calibri" w:cs="Calibri"/>
          <w:i/>
          <w:iCs/>
          <w:sz w:val="24"/>
          <w:szCs w:val="24"/>
          <w:lang w:eastAsia="es-ES_tradnl"/>
        </w:rPr>
      </w:pPr>
    </w:p>
    <w:tbl>
      <w:tblPr>
        <w:tblStyle w:val="Listaoscura-nfasis6"/>
        <w:tblW w:w="0" w:type="auto"/>
        <w:jc w:val="center"/>
        <w:tblLook w:val="04A0" w:firstRow="1" w:lastRow="0" w:firstColumn="1" w:lastColumn="0" w:noHBand="0" w:noVBand="1"/>
      </w:tblPr>
      <w:tblGrid>
        <w:gridCol w:w="2985"/>
        <w:gridCol w:w="1685"/>
      </w:tblGrid>
      <w:tr w:rsidR="007779C3" w:rsidRPr="00B57401" w:rsidTr="00D04A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b w:val="0"/>
                <w:bCs w:val="0"/>
                <w:i/>
                <w:iCs/>
                <w:sz w:val="24"/>
                <w:szCs w:val="24"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sz w:val="24"/>
                <w:szCs w:val="24"/>
                <w:lang w:eastAsia="es-ES_tradnl"/>
              </w:rPr>
              <w:t>Parámetro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i/>
                <w:iCs/>
                <w:sz w:val="24"/>
                <w:szCs w:val="24"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sz w:val="24"/>
                <w:szCs w:val="24"/>
                <w:lang w:eastAsia="es-ES_tradnl"/>
              </w:rPr>
              <w:t>Valor</w:t>
            </w:r>
          </w:p>
        </w:tc>
      </w:tr>
      <w:tr w:rsidR="007779C3" w:rsidRPr="00B57401" w:rsidTr="00D04A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Consumo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mensual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promedio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1713FF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6</w:t>
            </w:r>
            <w:r w:rsidR="00A97793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5</w:t>
            </w:r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0</w:t>
            </w:r>
            <w:r w:rsidR="007779C3"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kWh</w:t>
            </w:r>
          </w:p>
        </w:tc>
      </w:tr>
      <w:tr w:rsidR="007779C3" w:rsidRPr="00B57401" w:rsidTr="00D04A7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Consumo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anual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estimado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1713FF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7,</w:t>
            </w:r>
            <w:r w:rsidR="00A97793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8</w:t>
            </w:r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00</w:t>
            </w:r>
            <w:r w:rsidR="007779C3"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kWh</w:t>
            </w:r>
          </w:p>
        </w:tc>
      </w:tr>
      <w:tr w:rsidR="007779C3" w:rsidRPr="00B57401" w:rsidTr="00D04A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Tarifa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promedio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actual</w:t>
            </w:r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Q1.</w:t>
            </w:r>
            <w:r w:rsidR="00A97793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50</w:t>
            </w:r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por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kWh</w:t>
            </w:r>
          </w:p>
        </w:tc>
      </w:tr>
      <w:tr w:rsidR="007779C3" w:rsidRPr="00B57401" w:rsidTr="00D04A7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Gasto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anual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actual</w:t>
            </w:r>
            <w:r w:rsidR="001713FF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="001713FF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aprox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1713FF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Q</w:t>
            </w:r>
            <w:r w:rsidR="00A97793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11,700.</w:t>
            </w:r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00</w:t>
            </w:r>
          </w:p>
        </w:tc>
      </w:tr>
    </w:tbl>
    <w:p w:rsidR="007779C3" w:rsidRPr="00B57401" w:rsidRDefault="007779C3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330842" w:rsidRPr="00B57401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330842" w:rsidRPr="00B57401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330842" w:rsidRPr="00B57401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330842" w:rsidRPr="00B57401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330842" w:rsidRPr="00B57401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330842" w:rsidRPr="00B57401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D04A76" w:rsidRPr="00B57401" w:rsidRDefault="00D04A76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D04A76" w:rsidRPr="00B57401" w:rsidRDefault="00D04A76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D04A76" w:rsidRPr="00B57401" w:rsidRDefault="00D04A76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0C6981" w:rsidRDefault="000C6981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Diseño</w:t>
      </w:r>
      <w:proofErr w:type="spellEnd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 xml:space="preserve"> de Ingeniería</w:t>
      </w:r>
    </w:p>
    <w:p w:rsidR="00094BCA" w:rsidRPr="00B57401" w:rsidRDefault="00094BCA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24"/>
          <w:szCs w:val="24"/>
          <w:lang w:eastAsia="es-ES_tradnl"/>
        </w:rPr>
      </w:pPr>
    </w:p>
    <w:p w:rsidR="007779C3" w:rsidRPr="00CA75ED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val="es-GT" w:eastAsia="es-ES_tradnl"/>
        </w:rPr>
      </w:pPr>
      <w:r w:rsidRPr="00CA75ED">
        <w:rPr>
          <w:rFonts w:ascii="Calibri" w:eastAsia="Times New Roman" w:hAnsi="Calibri" w:cs="Calibri"/>
          <w:i/>
          <w:iCs/>
          <w:lang w:val="es-GT" w:eastAsia="es-ES_tradnl"/>
        </w:rPr>
        <w:t>Sistema diseñado a medida por nuestro departamento técnico, aplicando normas internacionales (IEC, NEC, UL), software de simulación PVsyst, y criterios de máxima eficiencia.</w:t>
      </w:r>
    </w:p>
    <w:p w:rsidR="00094BCA" w:rsidRPr="00CA75ED" w:rsidRDefault="00094BCA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tbl>
      <w:tblPr>
        <w:tblStyle w:val="Listaoscura-nfasis6"/>
        <w:tblW w:w="0" w:type="auto"/>
        <w:jc w:val="center"/>
        <w:tblLook w:val="04A0" w:firstRow="1" w:lastRow="0" w:firstColumn="1" w:lastColumn="0" w:noHBand="0" w:noVBand="1"/>
      </w:tblPr>
      <w:tblGrid>
        <w:gridCol w:w="3306"/>
        <w:gridCol w:w="3501"/>
        <w:gridCol w:w="1296"/>
      </w:tblGrid>
      <w:tr w:rsidR="00D04A76" w:rsidRPr="00B57401" w:rsidTr="00094B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Componente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Descripción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Cantidad</w:t>
            </w:r>
            <w:proofErr w:type="spellEnd"/>
          </w:p>
        </w:tc>
      </w:tr>
      <w:tr w:rsidR="00D04A76" w:rsidRPr="00B57401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Paneles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Solares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Monocristalinos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D33F85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>
              <w:rPr>
                <w:rFonts w:ascii="Calibri" w:eastAsia="Times New Roman" w:hAnsi="Calibri" w:cs="Calibri"/>
                <w:i/>
                <w:iCs/>
                <w:lang w:eastAsia="es-ES_tradnl"/>
              </w:rPr>
              <w:t>620</w:t>
            </w:r>
            <w:r w:rsidR="007779C3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W Tier 1 </w:t>
            </w:r>
            <w:r w:rsidR="00330842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–</w:t>
            </w:r>
            <w:r w:rsidR="007779C3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r w:rsidR="00330842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J</w:t>
            </w:r>
            <w:r w:rsidR="00A97793">
              <w:rPr>
                <w:rFonts w:ascii="Calibri" w:eastAsia="Times New Roman" w:hAnsi="Calibri" w:cs="Calibri"/>
                <w:i/>
                <w:iCs/>
                <w:lang w:eastAsia="es-ES_tradnl"/>
              </w:rPr>
              <w:t>A</w:t>
            </w:r>
            <w:r w:rsidR="00330842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Solar</w:t>
            </w:r>
          </w:p>
        </w:tc>
        <w:tc>
          <w:tcPr>
            <w:tcW w:w="0" w:type="auto"/>
            <w:hideMark/>
          </w:tcPr>
          <w:p w:rsidR="007779C3" w:rsidRPr="00B57401" w:rsidRDefault="00A9779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>
              <w:rPr>
                <w:rFonts w:ascii="Calibri" w:eastAsia="Times New Roman" w:hAnsi="Calibri" w:cs="Calibri"/>
                <w:i/>
                <w:iCs/>
                <w:lang w:eastAsia="es-ES_tradnl"/>
              </w:rPr>
              <w:t>10</w:t>
            </w:r>
            <w:r w:rsidR="007779C3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="007779C3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unidades</w:t>
            </w:r>
            <w:proofErr w:type="spellEnd"/>
          </w:p>
        </w:tc>
      </w:tr>
      <w:tr w:rsidR="00D04A76" w:rsidRPr="00B57401" w:rsidTr="00094BC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Inversor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Huawei SUN2000-</w:t>
            </w:r>
            <w:r w:rsidR="00A97793">
              <w:rPr>
                <w:rFonts w:ascii="Calibri" w:eastAsia="Times New Roman" w:hAnsi="Calibri" w:cs="Calibri"/>
                <w:i/>
                <w:iCs/>
                <w:lang w:eastAsia="es-ES_tradnl"/>
              </w:rPr>
              <w:t>8</w:t>
            </w: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KTL-L1</w:t>
            </w:r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98.6%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eficiencia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-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Gestión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inteligente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1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unidad</w:t>
            </w:r>
            <w:proofErr w:type="spellEnd"/>
          </w:p>
        </w:tc>
      </w:tr>
      <w:tr w:rsidR="00D04A76" w:rsidRPr="00B57401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Sistema de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Monitoreo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App Huawei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FusionSolar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Incluido</w:t>
            </w:r>
            <w:proofErr w:type="spellEnd"/>
          </w:p>
        </w:tc>
      </w:tr>
      <w:tr w:rsidR="00D04A76" w:rsidRPr="00B57401" w:rsidTr="00094BC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Estructura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de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Montaje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Premium</w:t>
            </w:r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Aluminio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anodizado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-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Inoxidable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Incluido</w:t>
            </w:r>
            <w:proofErr w:type="spellEnd"/>
          </w:p>
        </w:tc>
      </w:tr>
      <w:tr w:rsidR="00D04A76" w:rsidRPr="00B57401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Protecciones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Eléctricas</w:t>
            </w:r>
            <w:proofErr w:type="spellEnd"/>
          </w:p>
        </w:tc>
        <w:tc>
          <w:tcPr>
            <w:tcW w:w="0" w:type="auto"/>
            <w:hideMark/>
          </w:tcPr>
          <w:p w:rsidR="007779C3" w:rsidRPr="00CA75ED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val="es-GT" w:eastAsia="es-ES_tradnl"/>
              </w:rPr>
            </w:pPr>
            <w:r w:rsidRPr="00CA75ED">
              <w:rPr>
                <w:rFonts w:ascii="Calibri" w:eastAsia="Times New Roman" w:hAnsi="Calibri" w:cs="Calibri"/>
                <w:i/>
                <w:iCs/>
                <w:lang w:val="es-GT" w:eastAsia="es-ES_tradnl"/>
              </w:rPr>
              <w:t>AC y DC - Norma UL</w:t>
            </w:r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Incluido</w:t>
            </w:r>
            <w:proofErr w:type="spellEnd"/>
          </w:p>
        </w:tc>
      </w:tr>
      <w:tr w:rsidR="00D04A76" w:rsidRPr="00B57401" w:rsidTr="00094BC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Ingeniería y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Diseño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Layout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personalizado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Incluido</w:t>
            </w:r>
            <w:proofErr w:type="spellEnd"/>
          </w:p>
        </w:tc>
      </w:tr>
      <w:tr w:rsidR="00D04A76" w:rsidRPr="00B57401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Instalación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Certificada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Técnicos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certificados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Huawei</w:t>
            </w:r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Incluido</w:t>
            </w:r>
            <w:proofErr w:type="spellEnd"/>
          </w:p>
        </w:tc>
      </w:tr>
    </w:tbl>
    <w:p w:rsidR="007779C3" w:rsidRPr="00B57401" w:rsidRDefault="007779C3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Producción</w:t>
      </w:r>
      <w:proofErr w:type="spellEnd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 xml:space="preserve"> Energética </w:t>
      </w: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Estimada</w:t>
      </w:r>
      <w:proofErr w:type="spellEnd"/>
    </w:p>
    <w:p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sz w:val="24"/>
          <w:szCs w:val="24"/>
          <w:lang w:eastAsia="es-ES_tradnl"/>
        </w:rPr>
      </w:pPr>
    </w:p>
    <w:tbl>
      <w:tblPr>
        <w:tblStyle w:val="Listaoscura-nfasis6"/>
        <w:tblW w:w="0" w:type="auto"/>
        <w:jc w:val="center"/>
        <w:tblLook w:val="04A0" w:firstRow="1" w:lastRow="0" w:firstColumn="1" w:lastColumn="0" w:noHBand="0" w:noVBand="1"/>
      </w:tblPr>
      <w:tblGrid>
        <w:gridCol w:w="2946"/>
        <w:gridCol w:w="2166"/>
      </w:tblGrid>
      <w:tr w:rsidR="007779C3" w:rsidRPr="00B57401" w:rsidTr="00094B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Parámetro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Valor</w:t>
            </w:r>
          </w:p>
        </w:tc>
      </w:tr>
      <w:tr w:rsidR="007779C3" w:rsidRPr="00B57401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Generación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mensual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promedio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A9779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>
              <w:rPr>
                <w:rFonts w:ascii="Calibri" w:eastAsia="Times New Roman" w:hAnsi="Calibri" w:cs="Calibri"/>
                <w:i/>
                <w:iCs/>
                <w:lang w:eastAsia="es-ES_tradnl"/>
              </w:rPr>
              <w:t>716.53</w:t>
            </w:r>
            <w:r w:rsidR="007779C3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kWh</w:t>
            </w:r>
          </w:p>
        </w:tc>
      </w:tr>
      <w:tr w:rsidR="007779C3" w:rsidRPr="00B57401" w:rsidTr="00094BC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Generación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anual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estimada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A97793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>
              <w:t>8,598.4 </w:t>
            </w:r>
            <w:r w:rsidR="007779C3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kWh</w:t>
            </w:r>
          </w:p>
        </w:tc>
      </w:tr>
      <w:tr w:rsidR="007779C3" w:rsidRPr="00B57401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Reducción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CO2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anual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Aprox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. </w:t>
            </w:r>
            <w:r w:rsidR="00353751">
              <w:rPr>
                <w:rFonts w:ascii="Calibri" w:eastAsia="Times New Roman" w:hAnsi="Calibri" w:cs="Calibri"/>
                <w:i/>
                <w:iCs/>
                <w:lang w:eastAsia="es-ES_tradnl"/>
              </w:rPr>
              <w:t>3.</w:t>
            </w:r>
            <w:r w:rsidR="00AE50F0">
              <w:rPr>
                <w:rFonts w:ascii="Calibri" w:eastAsia="Times New Roman" w:hAnsi="Calibri" w:cs="Calibri"/>
                <w:i/>
                <w:iCs/>
                <w:lang w:eastAsia="es-ES_tradnl"/>
              </w:rPr>
              <w:t>38</w:t>
            </w: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toneladas</w:t>
            </w:r>
            <w:proofErr w:type="spellEnd"/>
          </w:p>
        </w:tc>
      </w:tr>
    </w:tbl>
    <w:p w:rsidR="007779C3" w:rsidRPr="00B57401" w:rsidRDefault="007779C3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094BCA" w:rsidRPr="00B57401" w:rsidRDefault="007779C3" w:rsidP="009E659B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Análisis</w:t>
      </w:r>
      <w:proofErr w:type="spellEnd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 xml:space="preserve"> Financiero</w:t>
      </w:r>
    </w:p>
    <w:p w:rsidR="00094BCA" w:rsidRPr="00B57401" w:rsidRDefault="00094BCA" w:rsidP="009E659B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</w:p>
    <w:p w:rsidR="007779C3" w:rsidRPr="00B57401" w:rsidRDefault="007779C3" w:rsidP="009E659B">
      <w:pPr>
        <w:pStyle w:val="Sinespaciado"/>
        <w:jc w:val="center"/>
        <w:rPr>
          <w:rFonts w:ascii="Calibri" w:eastAsia="Times New Roman" w:hAnsi="Calibri" w:cs="Calibri"/>
          <w:i/>
          <w:iCs/>
          <w:sz w:val="27"/>
          <w:szCs w:val="27"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sz w:val="27"/>
          <w:szCs w:val="27"/>
          <w:lang w:eastAsia="es-ES_tradnl"/>
        </w:rPr>
        <w:t>Inversión</w:t>
      </w:r>
      <w:proofErr w:type="spellEnd"/>
      <w:r w:rsidRPr="00B57401">
        <w:rPr>
          <w:rFonts w:ascii="Calibri" w:eastAsia="Times New Roman" w:hAnsi="Calibri" w:cs="Calibri"/>
          <w:i/>
          <w:iCs/>
          <w:sz w:val="27"/>
          <w:szCs w:val="27"/>
          <w:lang w:eastAsia="es-ES_tradnl"/>
        </w:rPr>
        <w:t xml:space="preserve"> Total:</w:t>
      </w:r>
    </w:p>
    <w:p w:rsidR="00CA75ED" w:rsidRDefault="009715DD" w:rsidP="009E659B">
      <w:pPr>
        <w:pStyle w:val="Sinespaciado"/>
        <w:jc w:val="center"/>
        <w:rPr>
          <w:rFonts w:ascii="Calibri" w:eastAsia="Times New Roman" w:hAnsi="Calibri" w:cs="Calibri"/>
          <w:i/>
          <w:iCs/>
          <w:sz w:val="32"/>
          <w:szCs w:val="32"/>
          <w:lang w:val="es-GT" w:eastAsia="es-ES_tradnl"/>
        </w:rPr>
      </w:pPr>
      <w:r w:rsidRPr="00CA75ED">
        <w:rPr>
          <w:rFonts w:ascii="Calibri" w:eastAsia="Times New Roman" w:hAnsi="Calibri" w:cs="Calibri"/>
          <w:i/>
          <w:iCs/>
          <w:sz w:val="32"/>
          <w:szCs w:val="32"/>
          <w:lang w:val="es-GT" w:eastAsia="es-ES_tradnl"/>
        </w:rPr>
        <w:t>Q</w:t>
      </w:r>
      <w:r w:rsidR="00AE50F0">
        <w:rPr>
          <w:rFonts w:ascii="Calibri" w:eastAsia="Times New Roman" w:hAnsi="Calibri" w:cs="Calibri"/>
          <w:i/>
          <w:iCs/>
          <w:sz w:val="32"/>
          <w:szCs w:val="32"/>
          <w:lang w:val="es-GT" w:eastAsia="es-ES_tradnl"/>
        </w:rPr>
        <w:t>53</w:t>
      </w:r>
      <w:r w:rsidRPr="00CA75ED">
        <w:rPr>
          <w:rFonts w:ascii="Calibri" w:eastAsia="Times New Roman" w:hAnsi="Calibri" w:cs="Calibri"/>
          <w:i/>
          <w:iCs/>
          <w:sz w:val="32"/>
          <w:szCs w:val="32"/>
          <w:lang w:val="es-GT" w:eastAsia="es-ES_tradnl"/>
        </w:rPr>
        <w:t>,</w:t>
      </w:r>
      <w:r w:rsidR="00AE50F0">
        <w:rPr>
          <w:rFonts w:ascii="Calibri" w:eastAsia="Times New Roman" w:hAnsi="Calibri" w:cs="Calibri"/>
          <w:i/>
          <w:iCs/>
          <w:sz w:val="32"/>
          <w:szCs w:val="32"/>
          <w:lang w:val="es-GT" w:eastAsia="es-ES_tradnl"/>
        </w:rPr>
        <w:t>5</w:t>
      </w:r>
      <w:r w:rsidRPr="00CA75ED">
        <w:rPr>
          <w:rFonts w:ascii="Calibri" w:eastAsia="Times New Roman" w:hAnsi="Calibri" w:cs="Calibri"/>
          <w:i/>
          <w:iCs/>
          <w:sz w:val="32"/>
          <w:szCs w:val="32"/>
          <w:lang w:val="es-GT" w:eastAsia="es-ES_tradnl"/>
        </w:rPr>
        <w:t>00</w:t>
      </w:r>
      <w:r w:rsidR="007779C3" w:rsidRPr="00CA75ED">
        <w:rPr>
          <w:rFonts w:ascii="Calibri" w:eastAsia="Times New Roman" w:hAnsi="Calibri" w:cs="Calibri"/>
          <w:i/>
          <w:iCs/>
          <w:sz w:val="32"/>
          <w:szCs w:val="32"/>
          <w:lang w:val="es-GT" w:eastAsia="es-ES_tradnl"/>
        </w:rPr>
        <w:t xml:space="preserve">.00 + IVA </w:t>
      </w:r>
    </w:p>
    <w:p w:rsidR="007779C3" w:rsidRPr="00CA75ED" w:rsidRDefault="007779C3" w:rsidP="009E659B">
      <w:pPr>
        <w:pStyle w:val="Sinespaciado"/>
        <w:jc w:val="center"/>
        <w:rPr>
          <w:rFonts w:ascii="Calibri" w:eastAsia="Times New Roman" w:hAnsi="Calibri" w:cs="Calibri"/>
          <w:i/>
          <w:iCs/>
          <w:sz w:val="32"/>
          <w:szCs w:val="32"/>
          <w:lang w:val="es-GT" w:eastAsia="es-ES_tradnl"/>
        </w:rPr>
      </w:pPr>
      <w:r w:rsidRPr="00CA75ED">
        <w:rPr>
          <w:rFonts w:ascii="Calibri" w:eastAsia="Times New Roman" w:hAnsi="Calibri" w:cs="Calibri"/>
          <w:i/>
          <w:iCs/>
          <w:sz w:val="32"/>
          <w:szCs w:val="32"/>
          <w:lang w:val="es-GT" w:eastAsia="es-ES_tradnl"/>
        </w:rPr>
        <w:t>(Proyecto llave en mano)</w:t>
      </w:r>
    </w:p>
    <w:p w:rsidR="00094BCA" w:rsidRPr="00CA75ED" w:rsidRDefault="00094BCA" w:rsidP="009E659B">
      <w:pPr>
        <w:pStyle w:val="Sinespaciado"/>
        <w:jc w:val="center"/>
        <w:rPr>
          <w:rFonts w:ascii="Calibri" w:eastAsia="Times New Roman" w:hAnsi="Calibri" w:cs="Calibri"/>
          <w:i/>
          <w:iCs/>
          <w:sz w:val="32"/>
          <w:szCs w:val="32"/>
          <w:lang w:val="es-GT" w:eastAsia="es-ES_tradnl"/>
        </w:rPr>
      </w:pPr>
    </w:p>
    <w:p w:rsidR="00D04A76" w:rsidRPr="00CA75ED" w:rsidRDefault="00D04A76" w:rsidP="009E659B">
      <w:pPr>
        <w:pStyle w:val="Sinespaciado"/>
        <w:jc w:val="center"/>
        <w:rPr>
          <w:rFonts w:ascii="Calibri" w:eastAsia="Times New Roman" w:hAnsi="Calibri" w:cs="Calibri"/>
          <w:i/>
          <w:iCs/>
          <w:sz w:val="28"/>
          <w:szCs w:val="28"/>
          <w:lang w:val="es-GT" w:eastAsia="es-ES_tradnl"/>
        </w:rPr>
      </w:pPr>
      <w:r w:rsidRPr="00CA75ED">
        <w:rPr>
          <w:rFonts w:ascii="Calibri" w:eastAsia="Times New Roman" w:hAnsi="Calibri" w:cs="Calibri"/>
          <w:i/>
          <w:iCs/>
          <w:sz w:val="28"/>
          <w:szCs w:val="28"/>
          <w:lang w:val="es-GT" w:eastAsia="es-ES_tradnl"/>
        </w:rPr>
        <w:t>OPCIONES FINANCIAMIENTOS</w:t>
      </w:r>
    </w:p>
    <w:p w:rsidR="00D04A76" w:rsidRPr="0048049B" w:rsidRDefault="00D04A76" w:rsidP="009E659B">
      <w:pPr>
        <w:pStyle w:val="Sinespaciado"/>
        <w:jc w:val="center"/>
        <w:rPr>
          <w:rFonts w:ascii="Calibri" w:eastAsia="Times New Roman" w:hAnsi="Calibri" w:cs="Calibri"/>
          <w:i/>
          <w:iCs/>
          <w:color w:val="7030A0"/>
          <w:sz w:val="28"/>
          <w:szCs w:val="28"/>
          <w:lang w:val="es-GT" w:eastAsia="es-ES_tradnl"/>
        </w:rPr>
      </w:pPr>
      <w:r w:rsidRPr="0048049B">
        <w:rPr>
          <w:rFonts w:ascii="Calibri" w:eastAsia="Times New Roman" w:hAnsi="Calibri" w:cs="Calibri"/>
          <w:i/>
          <w:iCs/>
          <w:color w:val="7030A0"/>
          <w:sz w:val="28"/>
          <w:szCs w:val="28"/>
          <w:lang w:val="es-GT" w:eastAsia="es-ES_tradnl"/>
        </w:rPr>
        <w:t xml:space="preserve">48 </w:t>
      </w:r>
      <w:r w:rsidR="0048049B" w:rsidRPr="0048049B">
        <w:rPr>
          <w:rFonts w:ascii="Calibri" w:eastAsia="Times New Roman" w:hAnsi="Calibri" w:cs="Calibri"/>
          <w:i/>
          <w:iCs/>
          <w:color w:val="7030A0"/>
          <w:sz w:val="28"/>
          <w:szCs w:val="28"/>
          <w:lang w:val="es-GT" w:eastAsia="es-ES_tradnl"/>
        </w:rPr>
        <w:t>NEOCUOTAS</w:t>
      </w:r>
      <w:r w:rsidRPr="0048049B">
        <w:rPr>
          <w:rFonts w:ascii="Calibri" w:eastAsia="Times New Roman" w:hAnsi="Calibri" w:cs="Calibri"/>
          <w:i/>
          <w:iCs/>
          <w:color w:val="7030A0"/>
          <w:sz w:val="28"/>
          <w:szCs w:val="28"/>
          <w:lang w:val="es-GT" w:eastAsia="es-ES_tradnl"/>
        </w:rPr>
        <w:t xml:space="preserve"> </w:t>
      </w:r>
      <w:r w:rsidR="009715DD" w:rsidRPr="0048049B">
        <w:rPr>
          <w:rFonts w:ascii="Calibri" w:eastAsia="Times New Roman" w:hAnsi="Calibri" w:cs="Calibri"/>
          <w:i/>
          <w:iCs/>
          <w:color w:val="7030A0"/>
          <w:sz w:val="28"/>
          <w:szCs w:val="28"/>
          <w:lang w:val="es-GT" w:eastAsia="es-ES_tradnl"/>
        </w:rPr>
        <w:t>Q</w:t>
      </w:r>
      <w:r w:rsidR="0048049B" w:rsidRPr="0048049B">
        <w:rPr>
          <w:rFonts w:ascii="Calibri" w:eastAsia="Times New Roman" w:hAnsi="Calibri" w:cs="Calibri"/>
          <w:i/>
          <w:iCs/>
          <w:color w:val="7030A0"/>
          <w:sz w:val="28"/>
          <w:szCs w:val="28"/>
          <w:lang w:val="es-GT" w:eastAsia="es-ES_tradnl"/>
        </w:rPr>
        <w:t>1,</w:t>
      </w:r>
      <w:r w:rsidR="00AE50F0">
        <w:rPr>
          <w:rFonts w:ascii="Calibri" w:eastAsia="Times New Roman" w:hAnsi="Calibri" w:cs="Calibri"/>
          <w:i/>
          <w:iCs/>
          <w:color w:val="7030A0"/>
          <w:sz w:val="28"/>
          <w:szCs w:val="28"/>
          <w:lang w:val="es-GT" w:eastAsia="es-ES_tradnl"/>
        </w:rPr>
        <w:t>248</w:t>
      </w:r>
      <w:r w:rsidR="0048049B" w:rsidRPr="0048049B">
        <w:rPr>
          <w:rFonts w:ascii="Calibri" w:eastAsia="Times New Roman" w:hAnsi="Calibri" w:cs="Calibri"/>
          <w:i/>
          <w:iCs/>
          <w:color w:val="7030A0"/>
          <w:sz w:val="28"/>
          <w:szCs w:val="28"/>
          <w:lang w:val="es-GT" w:eastAsia="es-ES_tradnl"/>
        </w:rPr>
        <w:t>.</w:t>
      </w:r>
      <w:r w:rsidR="00AE50F0">
        <w:rPr>
          <w:rFonts w:ascii="Calibri" w:eastAsia="Times New Roman" w:hAnsi="Calibri" w:cs="Calibri"/>
          <w:i/>
          <w:iCs/>
          <w:color w:val="7030A0"/>
          <w:sz w:val="28"/>
          <w:szCs w:val="28"/>
          <w:lang w:val="es-GT" w:eastAsia="es-ES_tradnl"/>
        </w:rPr>
        <w:t>33</w:t>
      </w:r>
    </w:p>
    <w:p w:rsidR="00D04A76" w:rsidRPr="00CA75ED" w:rsidRDefault="00D04A76" w:rsidP="009E659B">
      <w:pPr>
        <w:pStyle w:val="Sinespaciado"/>
        <w:jc w:val="center"/>
        <w:rPr>
          <w:rFonts w:ascii="Calibri" w:eastAsia="Times New Roman" w:hAnsi="Calibri" w:cs="Calibri"/>
          <w:i/>
          <w:iCs/>
          <w:sz w:val="28"/>
          <w:szCs w:val="28"/>
          <w:lang w:val="es-GT" w:eastAsia="es-ES_tradnl"/>
        </w:rPr>
      </w:pPr>
      <w:r w:rsidRPr="0048049B">
        <w:rPr>
          <w:rFonts w:ascii="Calibri" w:eastAsia="Times New Roman" w:hAnsi="Calibri" w:cs="Calibri"/>
          <w:i/>
          <w:iCs/>
          <w:color w:val="FF0000"/>
          <w:sz w:val="28"/>
          <w:szCs w:val="28"/>
          <w:lang w:val="es-GT" w:eastAsia="es-ES_tradnl"/>
        </w:rPr>
        <w:t xml:space="preserve">36 CREDICUOTAS BAC </w:t>
      </w:r>
      <w:r w:rsidR="009715DD" w:rsidRPr="0048049B">
        <w:rPr>
          <w:rFonts w:ascii="Calibri" w:eastAsia="Times New Roman" w:hAnsi="Calibri" w:cs="Calibri"/>
          <w:i/>
          <w:iCs/>
          <w:color w:val="FF0000"/>
          <w:sz w:val="28"/>
          <w:szCs w:val="28"/>
          <w:lang w:val="es-GT" w:eastAsia="es-ES_tradnl"/>
        </w:rPr>
        <w:t>Q</w:t>
      </w:r>
      <w:r w:rsidR="00353751" w:rsidRPr="0048049B">
        <w:rPr>
          <w:rFonts w:ascii="Calibri" w:eastAsia="Times New Roman" w:hAnsi="Calibri" w:cs="Calibri"/>
          <w:i/>
          <w:iCs/>
          <w:color w:val="FF0000"/>
          <w:sz w:val="28"/>
          <w:szCs w:val="28"/>
          <w:lang w:val="es-GT" w:eastAsia="es-ES_tradnl"/>
        </w:rPr>
        <w:t>1,</w:t>
      </w:r>
      <w:r w:rsidR="00AE50F0">
        <w:rPr>
          <w:rFonts w:ascii="Calibri" w:eastAsia="Times New Roman" w:hAnsi="Calibri" w:cs="Calibri"/>
          <w:i/>
          <w:iCs/>
          <w:color w:val="FF0000"/>
          <w:sz w:val="28"/>
          <w:szCs w:val="28"/>
          <w:lang w:val="es-GT" w:eastAsia="es-ES_tradnl"/>
        </w:rPr>
        <w:t>664.44</w:t>
      </w:r>
    </w:p>
    <w:p w:rsidR="00D04A76" w:rsidRPr="00CA75ED" w:rsidRDefault="00D04A76" w:rsidP="009E659B">
      <w:pPr>
        <w:pStyle w:val="Sinespaciado"/>
        <w:jc w:val="center"/>
        <w:rPr>
          <w:rFonts w:ascii="Calibri" w:eastAsia="Times New Roman" w:hAnsi="Calibri" w:cs="Calibri"/>
          <w:i/>
          <w:iCs/>
          <w:sz w:val="32"/>
          <w:szCs w:val="32"/>
          <w:lang w:val="es-GT" w:eastAsia="es-ES_tradnl"/>
        </w:rPr>
      </w:pPr>
    </w:p>
    <w:p w:rsidR="007779C3" w:rsidRPr="00CA75ED" w:rsidRDefault="007779C3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:rsidR="00330842" w:rsidRPr="00CA75ED" w:rsidRDefault="00330842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:rsidR="00224937" w:rsidRPr="00CA75ED" w:rsidRDefault="00224937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:rsidR="00224937" w:rsidRPr="00CA75ED" w:rsidRDefault="00224937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:rsidR="00224937" w:rsidRPr="00CA75ED" w:rsidRDefault="00224937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:rsidR="00224937" w:rsidRPr="00CA75ED" w:rsidRDefault="00224937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:rsidR="00224937" w:rsidRPr="00CA75ED" w:rsidRDefault="00224937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:rsidR="00330842" w:rsidRPr="00CA75ED" w:rsidRDefault="00330842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:rsidR="00330842" w:rsidRPr="00CA75ED" w:rsidRDefault="00330842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:rsidR="00224937" w:rsidRPr="00CA75ED" w:rsidRDefault="00224937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:rsidR="00224937" w:rsidRPr="00CA75ED" w:rsidRDefault="00224937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:rsidR="00330842" w:rsidRPr="00CA75ED" w:rsidRDefault="00330842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t>Retorno</w:t>
      </w:r>
      <w:proofErr w:type="spellEnd"/>
      <w:r w:rsidRPr="00B57401"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t xml:space="preserve"> de </w:t>
      </w:r>
      <w:proofErr w:type="spellStart"/>
      <w:r w:rsidRPr="00B57401"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t>Inversión</w:t>
      </w:r>
      <w:proofErr w:type="spellEnd"/>
      <w:r w:rsidRPr="00B57401"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t xml:space="preserve"> (ROI)</w:t>
      </w:r>
    </w:p>
    <w:p w:rsidR="00094BCA" w:rsidRPr="00B57401" w:rsidRDefault="00094BCA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18"/>
          <w:szCs w:val="18"/>
          <w:lang w:eastAsia="es-ES_tradnl"/>
        </w:rPr>
      </w:pPr>
    </w:p>
    <w:tbl>
      <w:tblPr>
        <w:tblStyle w:val="Listaoscura-nfasis6"/>
        <w:tblW w:w="0" w:type="auto"/>
        <w:jc w:val="center"/>
        <w:tblLook w:val="04A0" w:firstRow="1" w:lastRow="0" w:firstColumn="1" w:lastColumn="0" w:noHBand="0" w:noVBand="1"/>
      </w:tblPr>
      <w:tblGrid>
        <w:gridCol w:w="3299"/>
        <w:gridCol w:w="2090"/>
      </w:tblGrid>
      <w:tr w:rsidR="007779C3" w:rsidRPr="00B57401" w:rsidTr="00094B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Concepto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Valor</w:t>
            </w:r>
          </w:p>
        </w:tc>
      </w:tr>
      <w:tr w:rsidR="00AE50F0" w:rsidRPr="00B57401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AE50F0" w:rsidRPr="00B57401" w:rsidRDefault="00AE50F0" w:rsidP="00AE50F0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Ahorro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anual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estimado</w:t>
            </w:r>
            <w:proofErr w:type="spellEnd"/>
          </w:p>
        </w:tc>
        <w:tc>
          <w:tcPr>
            <w:tcW w:w="0" w:type="auto"/>
            <w:hideMark/>
          </w:tcPr>
          <w:p w:rsidR="00AE50F0" w:rsidRPr="00B57401" w:rsidRDefault="00AE50F0" w:rsidP="00AE50F0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Q11,700.00</w:t>
            </w:r>
          </w:p>
        </w:tc>
      </w:tr>
      <w:tr w:rsidR="00353751" w:rsidRPr="00B57401" w:rsidTr="00094BC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353751" w:rsidRPr="00B57401" w:rsidRDefault="00353751" w:rsidP="00353751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ROI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proyectado</w:t>
            </w:r>
            <w:proofErr w:type="spellEnd"/>
          </w:p>
        </w:tc>
        <w:tc>
          <w:tcPr>
            <w:tcW w:w="0" w:type="auto"/>
            <w:hideMark/>
          </w:tcPr>
          <w:p w:rsidR="00353751" w:rsidRPr="00B57401" w:rsidRDefault="00353751" w:rsidP="00353751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4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años</w:t>
            </w:r>
            <w:proofErr w:type="spellEnd"/>
          </w:p>
        </w:tc>
      </w:tr>
      <w:tr w:rsidR="00353751" w:rsidRPr="00B57401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353751" w:rsidRPr="00B57401" w:rsidRDefault="00353751" w:rsidP="00353751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Vida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útil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del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sistema</w:t>
            </w:r>
            <w:proofErr w:type="spellEnd"/>
          </w:p>
        </w:tc>
        <w:tc>
          <w:tcPr>
            <w:tcW w:w="0" w:type="auto"/>
            <w:hideMark/>
          </w:tcPr>
          <w:p w:rsidR="00353751" w:rsidRPr="00B57401" w:rsidRDefault="00353751" w:rsidP="00353751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+2</w:t>
            </w:r>
            <w:r w:rsidR="00CA75ED">
              <w:rPr>
                <w:rFonts w:ascii="Calibri" w:eastAsia="Times New Roman" w:hAnsi="Calibri" w:cs="Calibri"/>
                <w:i/>
                <w:iCs/>
                <w:lang w:eastAsia="es-ES_tradnl"/>
              </w:rPr>
              <w:t>6</w:t>
            </w: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años</w:t>
            </w:r>
            <w:proofErr w:type="spellEnd"/>
          </w:p>
        </w:tc>
      </w:tr>
      <w:tr w:rsidR="00353751" w:rsidRPr="00B57401" w:rsidTr="00094BC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353751" w:rsidRPr="00B57401" w:rsidRDefault="00353751" w:rsidP="00353751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Rentabilidad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acumulada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a 2</w:t>
            </w:r>
            <w:r w:rsidR="00CA75ED">
              <w:rPr>
                <w:rFonts w:ascii="Calibri" w:eastAsia="Times New Roman" w:hAnsi="Calibri" w:cs="Calibri"/>
                <w:i/>
                <w:iCs/>
                <w:lang w:eastAsia="es-ES_tradnl"/>
              </w:rPr>
              <w:t>6</w:t>
            </w: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años</w:t>
            </w:r>
            <w:proofErr w:type="spellEnd"/>
          </w:p>
        </w:tc>
        <w:tc>
          <w:tcPr>
            <w:tcW w:w="0" w:type="auto"/>
            <w:hideMark/>
          </w:tcPr>
          <w:p w:rsidR="00353751" w:rsidRPr="00B57401" w:rsidRDefault="00353751" w:rsidP="00353751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+</w:t>
            </w:r>
            <w:r>
              <w:rPr>
                <w:rFonts w:ascii="Calibri" w:eastAsia="Times New Roman" w:hAnsi="Calibri" w:cs="Calibri"/>
                <w:i/>
                <w:iCs/>
                <w:lang w:eastAsia="es-ES_tradnl"/>
              </w:rPr>
              <w:t>Q</w:t>
            </w:r>
            <w:r w:rsidR="00AE50F0">
              <w:rPr>
                <w:rFonts w:ascii="Calibri" w:eastAsia="Times New Roman" w:hAnsi="Calibri" w:cs="Calibri"/>
                <w:i/>
                <w:iCs/>
                <w:lang w:eastAsia="es-ES_tradnl"/>
              </w:rPr>
              <w:t>304,200</w:t>
            </w:r>
            <w:r>
              <w:rPr>
                <w:rFonts w:ascii="Calibri" w:eastAsia="Times New Roman" w:hAnsi="Calibri" w:cs="Calibri"/>
                <w:i/>
                <w:iCs/>
                <w:lang w:eastAsia="es-ES_tradnl"/>
              </w:rPr>
              <w:t>.00</w:t>
            </w: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aprox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.</w:t>
            </w:r>
          </w:p>
        </w:tc>
      </w:tr>
    </w:tbl>
    <w:p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7779C3" w:rsidRPr="00CA75ED" w:rsidRDefault="007779C3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  <w:r w:rsidRPr="00CA75ED">
        <w:rPr>
          <w:rFonts w:ascii="Calibri" w:eastAsia="Times New Roman" w:hAnsi="Calibri" w:cs="Calibri"/>
          <w:i/>
          <w:iCs/>
          <w:lang w:val="es-GT" w:eastAsia="es-ES_tradnl"/>
        </w:rPr>
        <w:t>Incluye escenarios conservadores y no considera futuros aumentos de tarifa eléctrica que acelerarían su retorno.</w:t>
      </w:r>
    </w:p>
    <w:p w:rsidR="00094BCA" w:rsidRPr="00CA75ED" w:rsidRDefault="00094BCA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:rsidR="007779C3" w:rsidRPr="00CA75ED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val="es-GT" w:eastAsia="es-ES_tradnl"/>
        </w:rPr>
      </w:pPr>
      <w:r w:rsidRPr="00CA75ED">
        <w:rPr>
          <w:rFonts w:ascii="Calibri" w:eastAsia="Times New Roman" w:hAnsi="Calibri" w:cs="Calibri"/>
          <w:i/>
          <w:iCs/>
          <w:sz w:val="36"/>
          <w:szCs w:val="36"/>
          <w:lang w:val="es-GT" w:eastAsia="es-ES_tradnl"/>
        </w:rPr>
        <w:t>Garantías y Beneficios Exclusivos</w:t>
      </w:r>
    </w:p>
    <w:p w:rsidR="00094BCA" w:rsidRPr="00CA75ED" w:rsidRDefault="00094BCA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20"/>
          <w:szCs w:val="20"/>
          <w:lang w:val="es-GT" w:eastAsia="es-ES_tradnl"/>
        </w:rPr>
      </w:pPr>
    </w:p>
    <w:p w:rsidR="007779C3" w:rsidRPr="00CA75ED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val="es-GT" w:eastAsia="es-ES_tradnl"/>
        </w:rPr>
      </w:pPr>
      <w:r w:rsidRPr="00CA75ED">
        <w:rPr>
          <w:rFonts w:ascii="Calibri" w:eastAsia="Times New Roman" w:hAnsi="Calibri" w:cs="Calibri"/>
          <w:i/>
          <w:iCs/>
          <w:lang w:val="es-GT" w:eastAsia="es-ES_tradnl"/>
        </w:rPr>
        <w:t>Paneles solares: 25 años de producción garantizada.</w:t>
      </w:r>
    </w:p>
    <w:p w:rsidR="007779C3" w:rsidRPr="00CA75ED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val="es-GT" w:eastAsia="es-ES_tradnl"/>
        </w:rPr>
      </w:pPr>
      <w:r w:rsidRPr="00CA75ED">
        <w:rPr>
          <w:rFonts w:ascii="Calibri" w:eastAsia="Times New Roman" w:hAnsi="Calibri" w:cs="Calibri"/>
          <w:i/>
          <w:iCs/>
          <w:lang w:val="es-GT" w:eastAsia="es-ES_tradnl"/>
        </w:rPr>
        <w:t xml:space="preserve">Inversor Huawei: </w:t>
      </w:r>
      <w:r w:rsidR="00330842" w:rsidRPr="00CA75ED">
        <w:rPr>
          <w:rFonts w:ascii="Calibri" w:eastAsia="Times New Roman" w:hAnsi="Calibri" w:cs="Calibri"/>
          <w:i/>
          <w:iCs/>
          <w:lang w:val="es-GT" w:eastAsia="es-ES_tradnl"/>
        </w:rPr>
        <w:t>10</w:t>
      </w:r>
      <w:r w:rsidRPr="00CA75ED">
        <w:rPr>
          <w:rFonts w:ascii="Calibri" w:eastAsia="Times New Roman" w:hAnsi="Calibri" w:cs="Calibri"/>
          <w:i/>
          <w:iCs/>
          <w:lang w:val="es-GT" w:eastAsia="es-ES_tradnl"/>
        </w:rPr>
        <w:t xml:space="preserve"> años garantía</w:t>
      </w:r>
      <w:r w:rsidR="00330842" w:rsidRPr="00CA75ED">
        <w:rPr>
          <w:rFonts w:ascii="Calibri" w:eastAsia="Times New Roman" w:hAnsi="Calibri" w:cs="Calibri"/>
          <w:i/>
          <w:iCs/>
          <w:lang w:val="es-GT" w:eastAsia="es-ES_tradnl"/>
        </w:rPr>
        <w:t>.</w:t>
      </w:r>
    </w:p>
    <w:p w:rsidR="007779C3" w:rsidRPr="00CA75ED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val="es-GT" w:eastAsia="es-ES_tradnl"/>
        </w:rPr>
      </w:pPr>
      <w:r w:rsidRPr="00CA75ED">
        <w:rPr>
          <w:rFonts w:ascii="Calibri" w:eastAsia="Times New Roman" w:hAnsi="Calibri" w:cs="Calibri"/>
          <w:i/>
          <w:iCs/>
          <w:lang w:val="es-GT" w:eastAsia="es-ES_tradnl"/>
        </w:rPr>
        <w:t>Instalación: 2 años de garantía total.</w:t>
      </w:r>
    </w:p>
    <w:p w:rsidR="007779C3" w:rsidRPr="00CA75ED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val="es-GT" w:eastAsia="es-ES_tradnl"/>
        </w:rPr>
      </w:pPr>
      <w:r w:rsidRPr="00CA75ED">
        <w:rPr>
          <w:rFonts w:ascii="Calibri" w:eastAsia="Times New Roman" w:hAnsi="Calibri" w:cs="Calibri"/>
          <w:i/>
          <w:iCs/>
          <w:lang w:val="es-GT" w:eastAsia="es-ES_tradnl"/>
        </w:rPr>
        <w:t>Servicio postventa premium.</w:t>
      </w:r>
    </w:p>
    <w:p w:rsidR="007779C3" w:rsidRPr="00CA75ED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val="es-GT" w:eastAsia="es-ES_tradnl"/>
        </w:rPr>
      </w:pPr>
      <w:r w:rsidRPr="00CA75ED">
        <w:rPr>
          <w:rFonts w:ascii="Calibri" w:eastAsia="Times New Roman" w:hAnsi="Calibri" w:cs="Calibri"/>
          <w:i/>
          <w:iCs/>
          <w:lang w:val="es-GT" w:eastAsia="es-ES_tradnl"/>
        </w:rPr>
        <w:t>Soporte técnico especializado.</w:t>
      </w:r>
    </w:p>
    <w:p w:rsidR="007779C3" w:rsidRPr="00CA75ED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val="es-GT" w:eastAsia="es-ES_tradnl"/>
        </w:rPr>
      </w:pPr>
      <w:r w:rsidRPr="00CA75ED">
        <w:rPr>
          <w:rFonts w:ascii="Calibri" w:eastAsia="Times New Roman" w:hAnsi="Calibri" w:cs="Calibri"/>
          <w:i/>
          <w:iCs/>
          <w:lang w:val="es-GT" w:eastAsia="es-ES_tradnl"/>
        </w:rPr>
        <w:t>Monitoreo remoto 24/7.</w:t>
      </w:r>
    </w:p>
    <w:p w:rsidR="007779C3" w:rsidRPr="00CA75ED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val="es-GT" w:eastAsia="es-ES_tradnl"/>
        </w:rPr>
      </w:pPr>
    </w:p>
    <w:p w:rsidR="007779C3" w:rsidRPr="00CA75ED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val="es-GT" w:eastAsia="es-ES_tradnl"/>
        </w:rPr>
      </w:pPr>
      <w:r w:rsidRPr="00CA75ED">
        <w:rPr>
          <w:rFonts w:ascii="Calibri" w:eastAsia="Times New Roman" w:hAnsi="Calibri" w:cs="Calibri"/>
          <w:i/>
          <w:iCs/>
          <w:sz w:val="36"/>
          <w:szCs w:val="36"/>
          <w:lang w:val="es-GT" w:eastAsia="es-ES_tradnl"/>
        </w:rPr>
        <w:t xml:space="preserve">Propuesta de Valor </w:t>
      </w:r>
      <w:r w:rsidR="00330842" w:rsidRPr="00CA75ED">
        <w:rPr>
          <w:rFonts w:ascii="Calibri" w:eastAsia="Times New Roman" w:hAnsi="Calibri" w:cs="Calibri"/>
          <w:i/>
          <w:iCs/>
          <w:sz w:val="36"/>
          <w:szCs w:val="36"/>
          <w:lang w:val="es-GT" w:eastAsia="es-ES_tradnl"/>
        </w:rPr>
        <w:t>Solar Energy</w:t>
      </w:r>
    </w:p>
    <w:p w:rsidR="00094BCA" w:rsidRPr="00CA75ED" w:rsidRDefault="00094BCA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18"/>
          <w:szCs w:val="18"/>
          <w:lang w:val="es-GT" w:eastAsia="es-ES_tradnl"/>
        </w:rPr>
      </w:pPr>
    </w:p>
    <w:p w:rsidR="007779C3" w:rsidRPr="00CA75ED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val="es-GT" w:eastAsia="es-ES_tradnl"/>
        </w:rPr>
      </w:pPr>
      <w:r w:rsidRPr="00CA75ED">
        <w:rPr>
          <w:rFonts w:ascii="Calibri" w:eastAsia="Times New Roman" w:hAnsi="Calibri" w:cs="Calibri"/>
          <w:i/>
          <w:iCs/>
          <w:lang w:val="es-GT" w:eastAsia="es-ES_tradnl"/>
        </w:rPr>
        <w:t>Estudio técnico personalizado.</w:t>
      </w:r>
    </w:p>
    <w:p w:rsidR="007779C3" w:rsidRPr="00CA75ED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val="es-GT" w:eastAsia="es-ES_tradnl"/>
        </w:rPr>
      </w:pPr>
      <w:r w:rsidRPr="00CA75ED">
        <w:rPr>
          <w:rFonts w:ascii="Calibri" w:eastAsia="Times New Roman" w:hAnsi="Calibri" w:cs="Calibri"/>
          <w:i/>
          <w:iCs/>
          <w:lang w:val="es-GT" w:eastAsia="es-ES_tradnl"/>
        </w:rPr>
        <w:t>Equipos de marcas líderes mundiales.</w:t>
      </w:r>
    </w:p>
    <w:p w:rsidR="007779C3" w:rsidRPr="00CA75ED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val="es-GT" w:eastAsia="es-ES_tradnl"/>
        </w:rPr>
      </w:pPr>
      <w:r w:rsidRPr="00CA75ED">
        <w:rPr>
          <w:rFonts w:ascii="Calibri" w:eastAsia="Times New Roman" w:hAnsi="Calibri" w:cs="Calibri"/>
          <w:i/>
          <w:iCs/>
          <w:lang w:val="es-GT" w:eastAsia="es-ES_tradnl"/>
        </w:rPr>
        <w:t>Diseño estético y minimalista.</w:t>
      </w:r>
    </w:p>
    <w:p w:rsidR="007779C3" w:rsidRPr="00CA75ED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val="es-GT" w:eastAsia="es-ES_tradnl"/>
        </w:rPr>
      </w:pPr>
      <w:r w:rsidRPr="00CA75ED">
        <w:rPr>
          <w:rFonts w:ascii="Calibri" w:eastAsia="Times New Roman" w:hAnsi="Calibri" w:cs="Calibri"/>
          <w:i/>
          <w:iCs/>
          <w:lang w:val="es-GT" w:eastAsia="es-ES_tradnl"/>
        </w:rPr>
        <w:t>Ingeniería con visión arquitectónica.</w:t>
      </w:r>
    </w:p>
    <w:p w:rsidR="007779C3" w:rsidRPr="00CA75ED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val="es-GT" w:eastAsia="es-ES_tradnl"/>
        </w:rPr>
      </w:pPr>
      <w:r w:rsidRPr="00CA75ED">
        <w:rPr>
          <w:rFonts w:ascii="Calibri" w:eastAsia="Times New Roman" w:hAnsi="Calibri" w:cs="Calibri"/>
          <w:i/>
          <w:iCs/>
          <w:lang w:val="es-GT" w:eastAsia="es-ES_tradnl"/>
        </w:rPr>
        <w:t>Atención personalizada y confidencialidad</w:t>
      </w:r>
      <w:r w:rsidR="00D04A76" w:rsidRPr="00CA75ED">
        <w:rPr>
          <w:rFonts w:ascii="Calibri" w:eastAsia="Times New Roman" w:hAnsi="Calibri" w:cs="Calibri"/>
          <w:i/>
          <w:iCs/>
          <w:lang w:val="es-GT" w:eastAsia="es-ES_tradnl"/>
        </w:rPr>
        <w:t xml:space="preserve"> (contrato con termin</w:t>
      </w:r>
      <w:r w:rsidR="00094BCA" w:rsidRPr="00CA75ED">
        <w:rPr>
          <w:rFonts w:ascii="Calibri" w:eastAsia="Times New Roman" w:hAnsi="Calibri" w:cs="Calibri"/>
          <w:i/>
          <w:iCs/>
          <w:lang w:val="es-GT" w:eastAsia="es-ES_tradnl"/>
        </w:rPr>
        <w:t>o</w:t>
      </w:r>
      <w:r w:rsidR="00D04A76" w:rsidRPr="00CA75ED">
        <w:rPr>
          <w:rFonts w:ascii="Calibri" w:eastAsia="Times New Roman" w:hAnsi="Calibri" w:cs="Calibri"/>
          <w:i/>
          <w:iCs/>
          <w:lang w:val="es-GT" w:eastAsia="es-ES_tradnl"/>
        </w:rPr>
        <w:t>s y condiciones).</w:t>
      </w:r>
    </w:p>
    <w:p w:rsidR="007779C3" w:rsidRPr="00CA75ED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val="es-GT" w:eastAsia="es-ES_tradnl"/>
        </w:rPr>
      </w:pPr>
      <w:r w:rsidRPr="00CA75ED">
        <w:rPr>
          <w:rFonts w:ascii="Calibri" w:eastAsia="Times New Roman" w:hAnsi="Calibri" w:cs="Calibri"/>
          <w:i/>
          <w:iCs/>
          <w:lang w:val="es-GT" w:eastAsia="es-ES_tradnl"/>
        </w:rPr>
        <w:t>Reportes de desempeño trimestrales.</w:t>
      </w:r>
    </w:p>
    <w:p w:rsidR="007779C3" w:rsidRPr="00CA75ED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val="es-GT" w:eastAsia="es-ES_tradnl"/>
        </w:rPr>
      </w:pPr>
    </w:p>
    <w:p w:rsidR="00D04A76" w:rsidRPr="00CA75ED" w:rsidRDefault="00D04A76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:rsidR="00D04A76" w:rsidRPr="00CA75ED" w:rsidRDefault="00D04A76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:rsidR="00D04A76" w:rsidRPr="00CA75ED" w:rsidRDefault="00D04A76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:rsidR="00D04A76" w:rsidRPr="00CA75ED" w:rsidRDefault="00D04A76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:rsidR="00D04A76" w:rsidRPr="00CA75ED" w:rsidRDefault="00D04A76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:rsidR="00D04A76" w:rsidRPr="00CA75ED" w:rsidRDefault="00D04A76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:rsidR="00D04A76" w:rsidRPr="00CA75ED" w:rsidRDefault="00D04A76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:rsidR="00094BCA" w:rsidRPr="00CA75ED" w:rsidRDefault="00094BCA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:rsidR="00224937" w:rsidRPr="00CA75ED" w:rsidRDefault="00224937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:rsidR="00224937" w:rsidRPr="00CA75ED" w:rsidRDefault="00224937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:rsidR="00224937" w:rsidRPr="00CA75ED" w:rsidRDefault="00224937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:rsidR="00224937" w:rsidRPr="00CA75ED" w:rsidRDefault="00224937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:rsidR="00094BCA" w:rsidRPr="00CA75ED" w:rsidRDefault="00094BCA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val="es-GT" w:eastAsia="es-ES_tradnl"/>
        </w:rPr>
      </w:pPr>
    </w:p>
    <w:p w:rsidR="00094BCA" w:rsidRPr="00CA75ED" w:rsidRDefault="00094BCA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val="es-GT" w:eastAsia="es-ES_tradnl"/>
        </w:rPr>
      </w:pPr>
    </w:p>
    <w:p w:rsidR="00224937" w:rsidRPr="00CA75ED" w:rsidRDefault="00224937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val="es-GT" w:eastAsia="es-ES_tradnl"/>
        </w:rPr>
      </w:pPr>
    </w:p>
    <w:p w:rsidR="00224937" w:rsidRPr="00CA75ED" w:rsidRDefault="00224937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val="es-GT" w:eastAsia="es-ES_tradnl"/>
        </w:rPr>
      </w:pPr>
    </w:p>
    <w:p w:rsidR="007779C3" w:rsidRPr="00CA75ED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val="es-GT" w:eastAsia="es-ES_tradnl"/>
        </w:rPr>
      </w:pPr>
      <w:r w:rsidRPr="00CA75ED">
        <w:rPr>
          <w:rFonts w:ascii="Calibri" w:eastAsia="Times New Roman" w:hAnsi="Calibri" w:cs="Calibri"/>
          <w:i/>
          <w:iCs/>
          <w:sz w:val="36"/>
          <w:szCs w:val="36"/>
          <w:lang w:val="es-GT" w:eastAsia="es-ES_tradnl"/>
        </w:rPr>
        <w:t>Cronograma de Ejecución</w:t>
      </w:r>
    </w:p>
    <w:p w:rsidR="00094BCA" w:rsidRPr="00CA75ED" w:rsidRDefault="00094BCA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18"/>
          <w:szCs w:val="18"/>
          <w:lang w:val="es-GT" w:eastAsia="es-ES_tradnl"/>
        </w:rPr>
      </w:pPr>
    </w:p>
    <w:tbl>
      <w:tblPr>
        <w:tblStyle w:val="Listaoscura-nfasis6"/>
        <w:tblW w:w="0" w:type="auto"/>
        <w:jc w:val="center"/>
        <w:tblLook w:val="04A0" w:firstRow="1" w:lastRow="0" w:firstColumn="1" w:lastColumn="0" w:noHBand="0" w:noVBand="1"/>
      </w:tblPr>
      <w:tblGrid>
        <w:gridCol w:w="3003"/>
        <w:gridCol w:w="1022"/>
      </w:tblGrid>
      <w:tr w:rsidR="007779C3" w:rsidRPr="00B57401" w:rsidTr="00094B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Etapa</w:t>
            </w:r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Duración</w:t>
            </w:r>
            <w:proofErr w:type="spellEnd"/>
          </w:p>
        </w:tc>
      </w:tr>
      <w:tr w:rsidR="007779C3" w:rsidRPr="00B57401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Ingeniería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Detallada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3 días</w:t>
            </w:r>
          </w:p>
        </w:tc>
      </w:tr>
      <w:tr w:rsidR="007779C3" w:rsidRPr="00B57401" w:rsidTr="00094BC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Suministro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de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Equipos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5 días</w:t>
            </w:r>
          </w:p>
        </w:tc>
      </w:tr>
      <w:tr w:rsidR="007779C3" w:rsidRPr="00B57401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CA75ED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val="es-GT" w:eastAsia="es-ES_tradnl"/>
              </w:rPr>
            </w:pPr>
            <w:r w:rsidRPr="00CA75ED">
              <w:rPr>
                <w:rFonts w:ascii="Calibri" w:eastAsia="Times New Roman" w:hAnsi="Calibri" w:cs="Calibri"/>
                <w:i/>
                <w:iCs/>
                <w:lang w:val="es-GT" w:eastAsia="es-ES_tradnl"/>
              </w:rPr>
              <w:t>Instalación y Puesta en Marcha</w:t>
            </w:r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3-5 días</w:t>
            </w:r>
          </w:p>
        </w:tc>
      </w:tr>
      <w:tr w:rsidR="007779C3" w:rsidRPr="00B57401" w:rsidTr="00094BC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Legalización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y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Trámites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7 días</w:t>
            </w:r>
          </w:p>
        </w:tc>
      </w:tr>
    </w:tbl>
    <w:p w:rsidR="007779C3" w:rsidRPr="00B57401" w:rsidRDefault="007779C3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Condiciones</w:t>
      </w:r>
      <w:proofErr w:type="spellEnd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Comerciales</w:t>
      </w:r>
      <w:proofErr w:type="spellEnd"/>
    </w:p>
    <w:p w:rsidR="00094BCA" w:rsidRPr="00B57401" w:rsidRDefault="00094BCA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Anticipo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: </w:t>
      </w:r>
      <w:r w:rsidR="00094BCA" w:rsidRPr="00B57401">
        <w:rPr>
          <w:rFonts w:ascii="Calibri" w:eastAsia="Times New Roman" w:hAnsi="Calibri" w:cs="Calibri"/>
          <w:i/>
          <w:iCs/>
          <w:lang w:eastAsia="es-ES_tradnl"/>
        </w:rPr>
        <w:t>70</w:t>
      </w:r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% al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firmar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contrato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7779C3" w:rsidRPr="00CA75ED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val="es-GT" w:eastAsia="es-ES_tradnl"/>
        </w:rPr>
      </w:pPr>
      <w:r w:rsidRPr="00CA75ED">
        <w:rPr>
          <w:rFonts w:ascii="Calibri" w:eastAsia="Times New Roman" w:hAnsi="Calibri" w:cs="Calibri"/>
          <w:i/>
          <w:iCs/>
          <w:lang w:val="es-GT" w:eastAsia="es-ES_tradnl"/>
        </w:rPr>
        <w:t xml:space="preserve">Saldo: </w:t>
      </w:r>
      <w:r w:rsidR="00094BCA" w:rsidRPr="00CA75ED">
        <w:rPr>
          <w:rFonts w:ascii="Calibri" w:eastAsia="Times New Roman" w:hAnsi="Calibri" w:cs="Calibri"/>
          <w:i/>
          <w:iCs/>
          <w:lang w:val="es-GT" w:eastAsia="es-ES_tradnl"/>
        </w:rPr>
        <w:t>3</w:t>
      </w:r>
      <w:r w:rsidRPr="00CA75ED">
        <w:rPr>
          <w:rFonts w:ascii="Calibri" w:eastAsia="Times New Roman" w:hAnsi="Calibri" w:cs="Calibri"/>
          <w:i/>
          <w:iCs/>
          <w:lang w:val="es-GT" w:eastAsia="es-ES_tradnl"/>
        </w:rPr>
        <w:t>0% contra entrega y funcionamiento.</w:t>
      </w:r>
    </w:p>
    <w:p w:rsidR="007779C3" w:rsidRPr="00CA75ED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val="es-GT" w:eastAsia="es-ES_tradnl"/>
        </w:rPr>
      </w:pPr>
      <w:r w:rsidRPr="00CA75ED">
        <w:rPr>
          <w:rFonts w:ascii="Calibri" w:eastAsia="Times New Roman" w:hAnsi="Calibri" w:cs="Calibri"/>
          <w:i/>
          <w:iCs/>
          <w:lang w:val="es-GT" w:eastAsia="es-ES_tradnl"/>
        </w:rPr>
        <w:t>Vigencia de cotización: 1</w:t>
      </w:r>
      <w:r w:rsidR="00094BCA" w:rsidRPr="00CA75ED">
        <w:rPr>
          <w:rFonts w:ascii="Calibri" w:eastAsia="Times New Roman" w:hAnsi="Calibri" w:cs="Calibri"/>
          <w:i/>
          <w:iCs/>
          <w:lang w:val="es-GT" w:eastAsia="es-ES_tradnl"/>
        </w:rPr>
        <w:t>0</w:t>
      </w:r>
      <w:r w:rsidRPr="00CA75ED">
        <w:rPr>
          <w:rFonts w:ascii="Calibri" w:eastAsia="Times New Roman" w:hAnsi="Calibri" w:cs="Calibri"/>
          <w:i/>
          <w:iCs/>
          <w:lang w:val="es-GT" w:eastAsia="es-ES_tradnl"/>
        </w:rPr>
        <w:t xml:space="preserve"> días.</w:t>
      </w:r>
    </w:p>
    <w:p w:rsidR="007779C3" w:rsidRPr="00CA75ED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val="es-GT" w:eastAsia="es-ES_tradnl"/>
        </w:rPr>
      </w:pPr>
      <w:r w:rsidRPr="00CA75ED">
        <w:rPr>
          <w:rFonts w:ascii="Calibri" w:eastAsia="Times New Roman" w:hAnsi="Calibri" w:cs="Calibri"/>
          <w:i/>
          <w:iCs/>
          <w:lang w:val="es-GT" w:eastAsia="es-ES_tradnl"/>
        </w:rPr>
        <w:t>Precios en Quetzales - No incluyen IVA.</w:t>
      </w:r>
    </w:p>
    <w:p w:rsidR="00A2087C" w:rsidRPr="00CA75ED" w:rsidRDefault="00A2087C" w:rsidP="00A2087C">
      <w:pPr>
        <w:pStyle w:val="Sinespaciado"/>
        <w:rPr>
          <w:rFonts w:ascii="Calibri" w:hAnsi="Calibri" w:cs="Calibri"/>
          <w:i/>
          <w:iCs/>
          <w:lang w:val="es-GT"/>
        </w:rPr>
      </w:pPr>
    </w:p>
    <w:p w:rsidR="00A2087C" w:rsidRPr="00CA75ED" w:rsidRDefault="00A2087C" w:rsidP="00A2087C">
      <w:pPr>
        <w:pStyle w:val="Sinespaciado"/>
        <w:rPr>
          <w:rFonts w:ascii="Calibri" w:hAnsi="Calibri" w:cs="Calibri"/>
          <w:i/>
          <w:iCs/>
          <w:lang w:val="es-GT"/>
        </w:rPr>
      </w:pPr>
    </w:p>
    <w:p w:rsidR="00A2087C" w:rsidRPr="00CA75ED" w:rsidRDefault="00A2087C" w:rsidP="00A2087C">
      <w:pPr>
        <w:pStyle w:val="Sinespaciado"/>
        <w:rPr>
          <w:rFonts w:ascii="Calibri" w:hAnsi="Calibri" w:cs="Calibri"/>
          <w:i/>
          <w:iCs/>
          <w:lang w:val="es-GT"/>
        </w:rPr>
      </w:pPr>
    </w:p>
    <w:p w:rsidR="00A2087C" w:rsidRPr="00CA75ED" w:rsidRDefault="00A2087C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  <w:r w:rsidRPr="00CA75ED">
        <w:rPr>
          <w:rFonts w:ascii="Calibri" w:hAnsi="Calibri" w:cs="Calibri"/>
          <w:i/>
          <w:iCs/>
          <w:lang w:val="es-GT"/>
        </w:rPr>
        <w:t xml:space="preserve">ANEXO FOTOGRAFIAS </w:t>
      </w:r>
    </w:p>
    <w:p w:rsidR="00A2087C" w:rsidRPr="00CA75ED" w:rsidRDefault="00A2087C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A2087C" w:rsidRPr="00CA75ED" w:rsidRDefault="00A2087C" w:rsidP="00A2087C">
      <w:pPr>
        <w:pStyle w:val="Sinespaciado"/>
        <w:rPr>
          <w:rFonts w:ascii="Calibri" w:hAnsi="Calibri" w:cs="Calibri"/>
          <w:i/>
          <w:iCs/>
          <w:lang w:val="es-GT"/>
        </w:rPr>
      </w:pPr>
    </w:p>
    <w:p w:rsidR="00A2087C" w:rsidRPr="00CA75ED" w:rsidRDefault="00A2087C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  <w:r w:rsidRPr="00B57401">
        <w:rPr>
          <w:rFonts w:ascii="Calibri" w:hAnsi="Calibri" w:cs="Calibri"/>
          <w:i/>
          <w:iCs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169334</wp:posOffset>
            </wp:positionH>
            <wp:positionV relativeFrom="paragraph">
              <wp:posOffset>172932</wp:posOffset>
            </wp:positionV>
            <wp:extent cx="1913466" cy="1913466"/>
            <wp:effectExtent l="0" t="0" r="0" b="0"/>
            <wp:wrapNone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pecs-product-1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13466" cy="191346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2087C" w:rsidRPr="00CA75ED" w:rsidRDefault="00A2087C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A2087C" w:rsidRPr="00CA75ED" w:rsidRDefault="00A2087C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A2087C" w:rsidRPr="00B57401" w:rsidRDefault="00A2087C" w:rsidP="00A2087C">
      <w:pPr>
        <w:spacing w:after="0" w:line="240" w:lineRule="auto"/>
        <w:jc w:val="right"/>
        <w:rPr>
          <w:rFonts w:eastAsia="Times New Roman" w:cs="Calibri"/>
          <w:i/>
          <w:iCs/>
          <w:color w:val="212529"/>
          <w:sz w:val="18"/>
          <w:szCs w:val="18"/>
          <w:shd w:val="clear" w:color="auto" w:fill="FFFFFF"/>
          <w:lang w:val="es-MX" w:eastAsia="es-ES_tradnl"/>
        </w:rPr>
      </w:pPr>
      <w:r w:rsidRPr="00B57401">
        <w:rPr>
          <w:rFonts w:eastAsia="Times New Roman" w:cs="Calibri"/>
          <w:i/>
          <w:iCs/>
          <w:color w:val="212529"/>
          <w:sz w:val="18"/>
          <w:szCs w:val="18"/>
          <w:shd w:val="clear" w:color="auto" w:fill="FFFFFF"/>
          <w:lang w:val="es-MX" w:eastAsia="es-ES_tradnl"/>
        </w:rPr>
        <w:t>Protección contra arcos eléctricos active con tecnología de IA.</w:t>
      </w:r>
      <w:r w:rsidRPr="00B57401">
        <w:rPr>
          <w:rFonts w:eastAsia="Times New Roman" w:cs="Calibri"/>
          <w:i/>
          <w:iCs/>
          <w:color w:val="212529"/>
          <w:sz w:val="18"/>
          <w:szCs w:val="18"/>
          <w:lang w:val="es-MX" w:eastAsia="es-ES_tradnl"/>
        </w:rPr>
        <w:br/>
      </w:r>
      <w:r w:rsidRPr="00B57401">
        <w:rPr>
          <w:rFonts w:eastAsia="Times New Roman" w:cs="Calibri"/>
          <w:i/>
          <w:iCs/>
          <w:color w:val="212529"/>
          <w:sz w:val="18"/>
          <w:szCs w:val="18"/>
          <w:shd w:val="clear" w:color="auto" w:fill="FFFFFF"/>
          <w:lang w:val="es-MX" w:eastAsia="es-ES_tradnl"/>
        </w:rPr>
        <w:t xml:space="preserve">Compatible con el optimizador </w:t>
      </w:r>
    </w:p>
    <w:p w:rsidR="00A2087C" w:rsidRPr="00B57401" w:rsidRDefault="00A2087C" w:rsidP="00A2087C">
      <w:pPr>
        <w:spacing w:after="0" w:line="240" w:lineRule="auto"/>
        <w:jc w:val="right"/>
        <w:rPr>
          <w:rFonts w:eastAsia="Times New Roman" w:cs="Calibri"/>
          <w:i/>
          <w:iCs/>
          <w:color w:val="212529"/>
          <w:sz w:val="18"/>
          <w:szCs w:val="18"/>
          <w:shd w:val="clear" w:color="auto" w:fill="FFFFFF"/>
          <w:lang w:val="es-MX" w:eastAsia="es-ES_tradnl"/>
        </w:rPr>
      </w:pPr>
      <w:r w:rsidRPr="00B57401">
        <w:rPr>
          <w:rFonts w:eastAsia="Times New Roman" w:cs="Calibri"/>
          <w:i/>
          <w:iCs/>
          <w:color w:val="212529"/>
          <w:sz w:val="18"/>
          <w:szCs w:val="18"/>
          <w:shd w:val="clear" w:color="auto" w:fill="FFFFFF"/>
          <w:lang w:val="es-MX" w:eastAsia="es-ES_tradnl"/>
        </w:rPr>
        <w:t>no se requiere ningún dispositivo adicional ni ninguna modificación.</w:t>
      </w:r>
      <w:r w:rsidRPr="00B57401">
        <w:rPr>
          <w:rFonts w:eastAsia="Times New Roman" w:cs="Calibri"/>
          <w:i/>
          <w:iCs/>
          <w:color w:val="212529"/>
          <w:sz w:val="18"/>
          <w:szCs w:val="18"/>
          <w:lang w:val="es-MX" w:eastAsia="es-ES_tradnl"/>
        </w:rPr>
        <w:br/>
      </w:r>
      <w:r w:rsidRPr="00B57401">
        <w:rPr>
          <w:rFonts w:eastAsia="Times New Roman" w:cs="Calibri"/>
          <w:i/>
          <w:iCs/>
          <w:color w:val="212529"/>
          <w:sz w:val="18"/>
          <w:szCs w:val="18"/>
          <w:shd w:val="clear" w:color="auto" w:fill="FFFFFF"/>
          <w:lang w:val="es-MX" w:eastAsia="es-ES_tradnl"/>
        </w:rPr>
        <w:t>Topología de inversor de alta eficiencia, máx. Eficiencia 98,4%.</w:t>
      </w:r>
    </w:p>
    <w:p w:rsidR="00A2087C" w:rsidRPr="00CA75ED" w:rsidRDefault="00A2087C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A2087C" w:rsidRPr="00CA75ED" w:rsidRDefault="00A2087C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A2087C" w:rsidRPr="00CA75ED" w:rsidRDefault="00A2087C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A2087C" w:rsidRPr="00CA75ED" w:rsidRDefault="00A2087C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A2087C" w:rsidRPr="00CA75ED" w:rsidRDefault="00A2087C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A2087C" w:rsidRPr="00CA75ED" w:rsidRDefault="00A2087C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A2087C" w:rsidRPr="00CA75ED" w:rsidRDefault="00A2087C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A2087C" w:rsidRPr="00CA75ED" w:rsidRDefault="00A2087C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A2087C" w:rsidRPr="00CA75ED" w:rsidRDefault="00A2087C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224937" w:rsidRPr="00CA75ED" w:rsidRDefault="00224937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224937" w:rsidRPr="00CA75ED" w:rsidRDefault="00224937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224937" w:rsidRPr="00CA75ED" w:rsidRDefault="00224937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224937" w:rsidRPr="00CA75ED" w:rsidRDefault="00224937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224937" w:rsidRPr="00CA75ED" w:rsidRDefault="00224937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A2087C" w:rsidRPr="00CA75ED" w:rsidRDefault="00A2087C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A2087C" w:rsidRPr="00CA75ED" w:rsidRDefault="00A2087C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A2087C" w:rsidRPr="00CA75ED" w:rsidRDefault="000122F8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  <w:r w:rsidRPr="00B57401">
        <w:rPr>
          <w:rFonts w:ascii="Calibri" w:hAnsi="Calibri" w:cs="Calibri"/>
          <w:i/>
          <w:iCs/>
          <w:noProof/>
        </w:rPr>
        <w:drawing>
          <wp:anchor distT="0" distB="0" distL="114300" distR="114300" simplePos="0" relativeHeight="251660288" behindDoc="1" locked="0" layoutInCell="1" allowOverlap="1" wp14:anchorId="026DE317" wp14:editId="4CADA094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2517934" cy="2747433"/>
            <wp:effectExtent l="0" t="0" r="0" b="0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trinasolar-de-660w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17934" cy="274743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2087C" w:rsidRPr="00CA75ED" w:rsidRDefault="00A2087C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0122F8" w:rsidRPr="00CA75ED" w:rsidRDefault="000122F8" w:rsidP="000122F8">
      <w:pPr>
        <w:pStyle w:val="Sinespaciado"/>
        <w:rPr>
          <w:rFonts w:ascii="Calibri" w:hAnsi="Calibri" w:cs="Calibri"/>
          <w:i/>
          <w:iCs/>
          <w:lang w:val="es-GT"/>
        </w:rPr>
      </w:pPr>
    </w:p>
    <w:p w:rsidR="000122F8" w:rsidRPr="00CA75ED" w:rsidRDefault="000122F8" w:rsidP="000122F8">
      <w:pPr>
        <w:pStyle w:val="Sinespaciado"/>
        <w:rPr>
          <w:rFonts w:ascii="Calibri" w:hAnsi="Calibri" w:cs="Calibri"/>
          <w:i/>
          <w:iCs/>
          <w:lang w:val="es-GT"/>
        </w:rPr>
      </w:pPr>
    </w:p>
    <w:p w:rsidR="000122F8" w:rsidRPr="00CA75ED" w:rsidRDefault="000122F8" w:rsidP="000122F8">
      <w:pPr>
        <w:pStyle w:val="Sinespaciado"/>
        <w:tabs>
          <w:tab w:val="left" w:pos="933"/>
        </w:tabs>
        <w:jc w:val="right"/>
        <w:rPr>
          <w:rFonts w:ascii="Calibri" w:hAnsi="Calibri" w:cs="Calibri"/>
          <w:i/>
          <w:iCs/>
          <w:lang w:val="es-GT"/>
        </w:rPr>
      </w:pPr>
      <w:r w:rsidRPr="00CA75ED">
        <w:rPr>
          <w:rFonts w:ascii="Calibri" w:hAnsi="Calibri" w:cs="Calibri"/>
          <w:i/>
          <w:iCs/>
          <w:lang w:val="es-GT"/>
        </w:rPr>
        <w:t>12 años garantia del producto</w:t>
      </w:r>
    </w:p>
    <w:p w:rsidR="000122F8" w:rsidRPr="00CA75ED" w:rsidRDefault="000122F8" w:rsidP="000122F8">
      <w:pPr>
        <w:pStyle w:val="Sinespaciado"/>
        <w:tabs>
          <w:tab w:val="left" w:pos="933"/>
        </w:tabs>
        <w:jc w:val="right"/>
        <w:rPr>
          <w:rFonts w:ascii="Calibri" w:hAnsi="Calibri" w:cs="Calibri"/>
          <w:i/>
          <w:iCs/>
          <w:lang w:val="es-GT"/>
        </w:rPr>
      </w:pPr>
      <w:r w:rsidRPr="00CA75ED">
        <w:rPr>
          <w:rFonts w:ascii="Calibri" w:hAnsi="Calibri" w:cs="Calibri"/>
          <w:i/>
          <w:iCs/>
          <w:lang w:val="es-GT"/>
        </w:rPr>
        <w:t>30 años garantia de potencia lineal</w:t>
      </w:r>
    </w:p>
    <w:p w:rsidR="000122F8" w:rsidRPr="00CA75ED" w:rsidRDefault="000122F8" w:rsidP="000122F8">
      <w:pPr>
        <w:pStyle w:val="Sinespaciado"/>
        <w:tabs>
          <w:tab w:val="left" w:pos="933"/>
        </w:tabs>
        <w:jc w:val="right"/>
        <w:rPr>
          <w:rFonts w:ascii="Calibri" w:hAnsi="Calibri" w:cs="Calibri"/>
          <w:i/>
          <w:iCs/>
          <w:lang w:val="es-GT"/>
        </w:rPr>
      </w:pPr>
      <w:r w:rsidRPr="00CA75ED">
        <w:rPr>
          <w:rFonts w:ascii="Calibri" w:hAnsi="Calibri" w:cs="Calibri"/>
          <w:i/>
          <w:iCs/>
          <w:lang w:val="es-GT"/>
        </w:rPr>
        <w:t>Medidas: 2.33 x 1.13 x 0.30 (metros)</w:t>
      </w:r>
    </w:p>
    <w:p w:rsidR="000122F8" w:rsidRPr="00CA75ED" w:rsidRDefault="000122F8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0122F8" w:rsidRPr="00CA75ED" w:rsidRDefault="000122F8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0122F8" w:rsidRPr="00CA75ED" w:rsidRDefault="000122F8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0122F8" w:rsidRPr="00CA75ED" w:rsidRDefault="000122F8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0122F8" w:rsidRPr="00CA75ED" w:rsidRDefault="000122F8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0122F8" w:rsidRPr="00CA75ED" w:rsidRDefault="000122F8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0122F8" w:rsidRPr="00CA75ED" w:rsidRDefault="000122F8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A2087C" w:rsidRPr="00CA75ED" w:rsidRDefault="00A2087C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A2087C" w:rsidRPr="00CA75ED" w:rsidRDefault="00A2087C" w:rsidP="00A2087C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  <w:r w:rsidRPr="00CA75ED">
        <w:rPr>
          <w:rFonts w:ascii="Calibri" w:hAnsi="Calibri" w:cs="Calibri"/>
          <w:i/>
          <w:iCs/>
          <w:lang w:val="es-GT"/>
        </w:rPr>
        <w:t>¡Aproveche la energía solar y reduzca su factura eléctrica desde el primer mes!</w:t>
      </w:r>
    </w:p>
    <w:p w:rsidR="00A2087C" w:rsidRPr="00CA75ED" w:rsidRDefault="00A2087C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sectPr w:rsidR="00A2087C" w:rsidRPr="00CA75ED" w:rsidSect="00034616">
      <w:head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73E93" w:rsidRDefault="00C73E93" w:rsidP="007E5A75">
      <w:pPr>
        <w:spacing w:after="0" w:line="240" w:lineRule="auto"/>
      </w:pPr>
      <w:r>
        <w:separator/>
      </w:r>
    </w:p>
  </w:endnote>
  <w:endnote w:type="continuationSeparator" w:id="0">
    <w:p w:rsidR="00C73E93" w:rsidRDefault="00C73E93" w:rsidP="007E5A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3" w:csb1="00000000"/>
  </w:font>
  <w:font w:name="Avenir Next Ultra Light">
    <w:panose1 w:val="020B0203020202020204"/>
    <w:charset w:val="4D"/>
    <w:family w:val="swiss"/>
    <w:pitch w:val="variable"/>
    <w:sig w:usb0="800000AF" w:usb1="5000204A" w:usb2="00000000" w:usb3="00000000" w:csb0="0000009B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73E93" w:rsidRDefault="00C73E93" w:rsidP="007E5A75">
      <w:pPr>
        <w:spacing w:after="0" w:line="240" w:lineRule="auto"/>
      </w:pPr>
      <w:r>
        <w:separator/>
      </w:r>
    </w:p>
  </w:footnote>
  <w:footnote w:type="continuationSeparator" w:id="0">
    <w:p w:rsidR="00C73E93" w:rsidRDefault="00C73E93" w:rsidP="007E5A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E5A75" w:rsidRDefault="007E5A75">
    <w:pPr>
      <w:pStyle w:val="Encabezado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4FDACC9" wp14:editId="12DA594A">
          <wp:simplePos x="0" y="0"/>
          <wp:positionH relativeFrom="column">
            <wp:posOffset>-1137920</wp:posOffset>
          </wp:positionH>
          <wp:positionV relativeFrom="paragraph">
            <wp:posOffset>-474133</wp:posOffset>
          </wp:positionV>
          <wp:extent cx="7785980" cy="10060218"/>
          <wp:effectExtent l="0" t="0" r="0" b="0"/>
          <wp:wrapNone/>
          <wp:docPr id="438738309" name="Picture 1" descr="A white and orange logo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8738309" name="Picture 1" descr="A white and orange logo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85980" cy="1006021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connme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connme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convieta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convieta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3042C86"/>
    <w:multiLevelType w:val="multilevel"/>
    <w:tmpl w:val="89D8B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B263779"/>
    <w:multiLevelType w:val="hybridMultilevel"/>
    <w:tmpl w:val="B7C819E0"/>
    <w:lvl w:ilvl="0" w:tplc="0220D46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AD25FD"/>
    <w:multiLevelType w:val="hybridMultilevel"/>
    <w:tmpl w:val="0BF4EE7E"/>
    <w:lvl w:ilvl="0" w:tplc="0220D46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832C53"/>
    <w:multiLevelType w:val="multilevel"/>
    <w:tmpl w:val="5F4C6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EFD0C6B"/>
    <w:multiLevelType w:val="hybridMultilevel"/>
    <w:tmpl w:val="01AC68D2"/>
    <w:lvl w:ilvl="0" w:tplc="0220D46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94198E"/>
    <w:multiLevelType w:val="multilevel"/>
    <w:tmpl w:val="25744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0275B09"/>
    <w:multiLevelType w:val="multilevel"/>
    <w:tmpl w:val="6B787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61682104">
    <w:abstractNumId w:val="8"/>
  </w:num>
  <w:num w:numId="2" w16cid:durableId="361708235">
    <w:abstractNumId w:val="6"/>
  </w:num>
  <w:num w:numId="3" w16cid:durableId="691034637">
    <w:abstractNumId w:val="5"/>
  </w:num>
  <w:num w:numId="4" w16cid:durableId="1529298867">
    <w:abstractNumId w:val="4"/>
  </w:num>
  <w:num w:numId="5" w16cid:durableId="1000699310">
    <w:abstractNumId w:val="7"/>
  </w:num>
  <w:num w:numId="6" w16cid:durableId="135732548">
    <w:abstractNumId w:val="3"/>
  </w:num>
  <w:num w:numId="7" w16cid:durableId="1764302637">
    <w:abstractNumId w:val="2"/>
  </w:num>
  <w:num w:numId="8" w16cid:durableId="193622331">
    <w:abstractNumId w:val="1"/>
  </w:num>
  <w:num w:numId="9" w16cid:durableId="1365909115">
    <w:abstractNumId w:val="0"/>
  </w:num>
  <w:num w:numId="10" w16cid:durableId="595091362">
    <w:abstractNumId w:val="12"/>
  </w:num>
  <w:num w:numId="11" w16cid:durableId="2113166950">
    <w:abstractNumId w:val="14"/>
  </w:num>
  <w:num w:numId="12" w16cid:durableId="1686591579">
    <w:abstractNumId w:val="9"/>
  </w:num>
  <w:num w:numId="13" w16cid:durableId="283509174">
    <w:abstractNumId w:val="15"/>
  </w:num>
  <w:num w:numId="14" w16cid:durableId="1983189002">
    <w:abstractNumId w:val="13"/>
  </w:num>
  <w:num w:numId="15" w16cid:durableId="2138058320">
    <w:abstractNumId w:val="11"/>
  </w:num>
  <w:num w:numId="16" w16cid:durableId="108333308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1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122F8"/>
    <w:rsid w:val="00034616"/>
    <w:rsid w:val="0006063C"/>
    <w:rsid w:val="00094BCA"/>
    <w:rsid w:val="000C6981"/>
    <w:rsid w:val="0015074B"/>
    <w:rsid w:val="001713FF"/>
    <w:rsid w:val="00224937"/>
    <w:rsid w:val="0029639D"/>
    <w:rsid w:val="00326F90"/>
    <w:rsid w:val="00330842"/>
    <w:rsid w:val="00353751"/>
    <w:rsid w:val="003B4F9D"/>
    <w:rsid w:val="00424B09"/>
    <w:rsid w:val="0048049B"/>
    <w:rsid w:val="005545ED"/>
    <w:rsid w:val="00595906"/>
    <w:rsid w:val="00604465"/>
    <w:rsid w:val="006E5671"/>
    <w:rsid w:val="007779C3"/>
    <w:rsid w:val="007E5A75"/>
    <w:rsid w:val="009715DD"/>
    <w:rsid w:val="009C042D"/>
    <w:rsid w:val="009D6CB0"/>
    <w:rsid w:val="009E659B"/>
    <w:rsid w:val="00A2087C"/>
    <w:rsid w:val="00A330EB"/>
    <w:rsid w:val="00A97793"/>
    <w:rsid w:val="00AA1D8D"/>
    <w:rsid w:val="00AE50F0"/>
    <w:rsid w:val="00B47730"/>
    <w:rsid w:val="00B57401"/>
    <w:rsid w:val="00C73CA3"/>
    <w:rsid w:val="00C73E93"/>
    <w:rsid w:val="00CA75ED"/>
    <w:rsid w:val="00CB0664"/>
    <w:rsid w:val="00D04A76"/>
    <w:rsid w:val="00D33F85"/>
    <w:rsid w:val="00E0718D"/>
    <w:rsid w:val="00F0155F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;"/>
  <w14:docId w14:val="0EFEA55B"/>
  <w14:defaultImageDpi w14:val="300"/>
  <w15:docId w15:val="{5F100A77-D34C-9345-BAFF-0F1D83C24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  <w:rPr>
      <w:rFonts w:ascii="Calibri" w:hAnsi="Calibri"/>
    </w:rPr>
  </w:style>
  <w:style w:type="paragraph" w:styleId="Ttulo1">
    <w:name w:val="heading 1"/>
    <w:basedOn w:val="Normal"/>
    <w:next w:val="Normal"/>
    <w:link w:val="Ttulo1C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618BF"/>
  </w:style>
  <w:style w:type="paragraph" w:styleId="Piedepgina">
    <w:name w:val="footer"/>
    <w:basedOn w:val="Normal"/>
    <w:link w:val="Piedepgina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618BF"/>
  </w:style>
  <w:style w:type="paragraph" w:styleId="Sinespaciado">
    <w:name w:val="No Spacing"/>
    <w:uiPriority w:val="1"/>
    <w:qFormat/>
    <w:rsid w:val="00FC693F"/>
    <w:pPr>
      <w:spacing w:after="0" w:line="240" w:lineRule="auto"/>
    </w:pPr>
  </w:style>
  <w:style w:type="character" w:customStyle="1" w:styleId="Ttulo1Car">
    <w:name w:val="Título 1 Car"/>
    <w:basedOn w:val="Fuentedeprrafopredeter"/>
    <w:link w:val="Ttulo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">
    <w:name w:val="Title"/>
    <w:basedOn w:val="Normal"/>
    <w:next w:val="Normal"/>
    <w:link w:val="TtuloC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99"/>
    <w:unhideWhenUsed/>
    <w:rsid w:val="00AA1D8D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AA1D8D"/>
  </w:style>
  <w:style w:type="paragraph" w:styleId="Textoindependiente2">
    <w:name w:val="Body Text 2"/>
    <w:basedOn w:val="Normal"/>
    <w:link w:val="Textoindependiente2Car"/>
    <w:uiPriority w:val="99"/>
    <w:unhideWhenUsed/>
    <w:rsid w:val="00AA1D8D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AA1D8D"/>
  </w:style>
  <w:style w:type="paragraph" w:styleId="Textoindependiente3">
    <w:name w:val="Body Text 3"/>
    <w:basedOn w:val="Normal"/>
    <w:link w:val="Textoindependiente3C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AA1D8D"/>
    <w:rPr>
      <w:sz w:val="16"/>
      <w:szCs w:val="16"/>
    </w:rPr>
  </w:style>
  <w:style w:type="paragraph" w:styleId="Lista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aconvietas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aconvietas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aconvietas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aconnmeros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aconnmeros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aconnmeros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Continuarlista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Continuarlista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Continuarlista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Textomacro">
    <w:name w:val="macro"/>
    <w:link w:val="TextomacroC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omacroCar">
    <w:name w:val="Texto macro Car"/>
    <w:basedOn w:val="Fuentedeprrafopredeter"/>
    <w:link w:val="Textomacro"/>
    <w:uiPriority w:val="99"/>
    <w:rsid w:val="0029639D"/>
    <w:rPr>
      <w:rFonts w:ascii="Courier" w:hAnsi="Courier"/>
      <w:sz w:val="20"/>
      <w:szCs w:val="20"/>
    </w:rPr>
  </w:style>
  <w:style w:type="paragraph" w:styleId="Cita">
    <w:name w:val="Quote"/>
    <w:basedOn w:val="Normal"/>
    <w:next w:val="Normal"/>
    <w:link w:val="CitaCar"/>
    <w:uiPriority w:val="29"/>
    <w:qFormat/>
    <w:rsid w:val="00FC693F"/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29"/>
    <w:rsid w:val="00FC693F"/>
    <w:rPr>
      <w:i/>
      <w:iCs/>
      <w:color w:val="000000" w:themeColor="text1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Textoennegrita">
    <w:name w:val="Strong"/>
    <w:basedOn w:val="Fuentedeprrafopredeter"/>
    <w:uiPriority w:val="22"/>
    <w:qFormat/>
    <w:rsid w:val="00FC693F"/>
    <w:rPr>
      <w:b/>
      <w:bCs/>
    </w:rPr>
  </w:style>
  <w:style w:type="character" w:styleId="nfasis">
    <w:name w:val="Emphasis"/>
    <w:basedOn w:val="Fuentedeprrafopredeter"/>
    <w:uiPriority w:val="20"/>
    <w:qFormat/>
    <w:rsid w:val="00FC693F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FC693F"/>
    <w:rPr>
      <w:b/>
      <w:bCs/>
      <w:i/>
      <w:iCs/>
      <w:color w:val="4F81BD" w:themeColor="accent1"/>
    </w:rPr>
  </w:style>
  <w:style w:type="character" w:styleId="nfasissutil">
    <w:name w:val="Subtle Emphasis"/>
    <w:basedOn w:val="Fuentedeprrafopredeter"/>
    <w:uiPriority w:val="19"/>
    <w:qFormat/>
    <w:rsid w:val="00FC693F"/>
    <w:rPr>
      <w:i/>
      <w:iCs/>
      <w:color w:val="808080" w:themeColor="text1" w:themeTint="7F"/>
    </w:rPr>
  </w:style>
  <w:style w:type="character" w:styleId="nfasisintenso">
    <w:name w:val="Intense Emphasis"/>
    <w:basedOn w:val="Fuentedeprrafopredeter"/>
    <w:uiPriority w:val="21"/>
    <w:qFormat/>
    <w:rsid w:val="00FC693F"/>
    <w:rPr>
      <w:b/>
      <w:bCs/>
      <w:i/>
      <w:iCs/>
      <w:color w:val="4F81BD" w:themeColor="accent1"/>
    </w:rPr>
  </w:style>
  <w:style w:type="character" w:styleId="Referenciasutil">
    <w:name w:val="Subtle Reference"/>
    <w:basedOn w:val="Fuentedeprrafopredeter"/>
    <w:uiPriority w:val="31"/>
    <w:qFormat/>
    <w:rsid w:val="00FC693F"/>
    <w:rPr>
      <w:smallCaps/>
      <w:color w:val="C0504D" w:themeColor="accent2"/>
      <w:u w:val="single"/>
    </w:rPr>
  </w:style>
  <w:style w:type="character" w:styleId="Referenciaintensa">
    <w:name w:val="Intense Reference"/>
    <w:basedOn w:val="Fuentedeprrafopredeter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tulodellibro">
    <w:name w:val="Book Title"/>
    <w:basedOn w:val="Fuentedeprrafopredeter"/>
    <w:uiPriority w:val="33"/>
    <w:qFormat/>
    <w:rsid w:val="00FC693F"/>
    <w:rPr>
      <w:b/>
      <w:bCs/>
      <w:smallCaps/>
      <w:spacing w:val="5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FC693F"/>
    <w:pPr>
      <w:outlineLvl w:val="9"/>
    </w:pPr>
  </w:style>
  <w:style w:type="table" w:styleId="Tablaconcuadrcula">
    <w:name w:val="Table Grid"/>
    <w:basedOn w:val="Tabla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ombreadoclaro">
    <w:name w:val="Light Shading"/>
    <w:basedOn w:val="Tabla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doclaro-nfasis1">
    <w:name w:val="Light Shading Accent 1"/>
    <w:basedOn w:val="Tabla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ombreadoclaro-nfasis2">
    <w:name w:val="Light Shading Accent 2"/>
    <w:basedOn w:val="Tabla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ombreadoclaro-nfasis3">
    <w:name w:val="Light Shading Accent 3"/>
    <w:basedOn w:val="Tabla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ombreadoclaro-nfasis4">
    <w:name w:val="Light Shading Accent 4"/>
    <w:basedOn w:val="Tabla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ombreadoclaro-nfasis5">
    <w:name w:val="Light Shading Accent 5"/>
    <w:basedOn w:val="Tabla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ombreadoclaro-nfasis6">
    <w:name w:val="Light Shading Accent 6"/>
    <w:basedOn w:val="Tabla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aclara">
    <w:name w:val="Light List"/>
    <w:basedOn w:val="Tab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is1">
    <w:name w:val="Light List Accent 1"/>
    <w:basedOn w:val="Tab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clara-nfasis2">
    <w:name w:val="Light List Accent 2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aclara-nfasis3">
    <w:name w:val="Light List Accent 3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aclara-nfasis4">
    <w:name w:val="Light List Accent 4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aclara-nfasis5">
    <w:name w:val="Light List Accent 5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aclara-nfasis6">
    <w:name w:val="Light List Accent 6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Cuadrculaclara">
    <w:name w:val="Light Grid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Cuadrculaclara-nfasis1">
    <w:name w:val="Light Grid Accent 1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Cuadrculaclara-nfasis2">
    <w:name w:val="Light Grid Accent 2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Cuadrculaclara-nfasis3">
    <w:name w:val="Light Grid Accent 3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Cuadrculaclara-nfasis4">
    <w:name w:val="Light Grid Accent 4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Cuadrculaclara-nfasis5">
    <w:name w:val="Light Grid Accent 5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Cuadrculaclara-nfasis6">
    <w:name w:val="Light Grid Accent 6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ombreadomedio1">
    <w:name w:val="Medium Shading 1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amedia1">
    <w:name w:val="Medium List 1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amedia1-nfasis1">
    <w:name w:val="Medium List 1 Accent 1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amedia1-nfasis2">
    <w:name w:val="Medium List 1 Accent 2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amedia1-nfasis3">
    <w:name w:val="Medium List 1 Accent 3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amedia1-nfasis4">
    <w:name w:val="Medium List 1 Accent 4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amedia1-nfasis5">
    <w:name w:val="Medium List 1 Accent 5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amedia1-nfasis6">
    <w:name w:val="Medium List 1 Accent 6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amedia2">
    <w:name w:val="Medium List 2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Cuadrculamedia1">
    <w:name w:val="Medium Grid 1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media1-nfasis1">
    <w:name w:val="Medium Grid 1 Accent 1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media1-nfasis2">
    <w:name w:val="Medium Grid 1 Accent 2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media1-nfasis3">
    <w:name w:val="Medium Grid 1 Accent 3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media1-nfasis4">
    <w:name w:val="Medium Grid 1 Accent 4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media1-nfasis5">
    <w:name w:val="Medium Grid 1 Accent 5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media1-nfasis6">
    <w:name w:val="Medium Grid 1 Accent 6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uadrculamedia2">
    <w:name w:val="Medium Grid 2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1">
    <w:name w:val="Medium Grid 2 Accent 1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2">
    <w:name w:val="Medium Grid 2 Accent 2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3">
    <w:name w:val="Medium Grid 2 Accent 3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4">
    <w:name w:val="Medium Grid 2 Accent 4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5">
    <w:name w:val="Medium Grid 2 Accent 5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6">
    <w:name w:val="Medium Grid 2 Accent 6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3">
    <w:name w:val="Medium Grid 3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uadrculamedia3-nfasis1">
    <w:name w:val="Medium Grid 3 Accent 1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Cuadrculamedia3-nfasis2">
    <w:name w:val="Medium Grid 3 Accent 2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Cuadrculamedia3-nfasis3">
    <w:name w:val="Medium Grid 3 Accent 3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Cuadrculamedia3-nfasis4">
    <w:name w:val="Medium Grid 3 Accent 4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Cuadrculamedia3-nfasis5">
    <w:name w:val="Medium Grid 3 Accent 5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Cuadrculamedia3-nfasis6">
    <w:name w:val="Medium Grid 3 Accent 6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aoscura">
    <w:name w:val="Dark List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aoscura-nfasis1">
    <w:name w:val="Dark List Accent 1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aoscura-nfasis2">
    <w:name w:val="Dark List Accent 2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aoscura-nfasis3">
    <w:name w:val="Dark List Accent 3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aoscura-nfasis4">
    <w:name w:val="Dark List Accent 4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aoscura-nfasis5">
    <w:name w:val="Dark List Accent 5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aoscura-nfasis6">
    <w:name w:val="Dark List Accent 6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Sombreadovistoso">
    <w:name w:val="Colorful Shading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1">
    <w:name w:val="Colorful Shading Accent 1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2">
    <w:name w:val="Colorful Shading Accent 2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3">
    <w:name w:val="Colorful Shading Accent 3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ombreadovistoso-nfasis4">
    <w:name w:val="Colorful Shading Accent 4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5">
    <w:name w:val="Colorful Shading Accent 5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6">
    <w:name w:val="Colorful Shading Accent 6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avistosa">
    <w:name w:val="Colorful List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vistosa-nfasis1">
    <w:name w:val="Colorful List Accent 1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avistosa-nfasis2">
    <w:name w:val="Colorful List Accent 2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avistosa-nfasis3">
    <w:name w:val="Colorful List Accent 3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avistosa-nfasis4">
    <w:name w:val="Colorful List Accent 4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avistosa-nfasis5">
    <w:name w:val="Colorful List Accent 5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avistosa-nfasis6">
    <w:name w:val="Colorful List Accent 6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uadrculavistosa">
    <w:name w:val="Colorful Grid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vistosa-nfasis1">
    <w:name w:val="Colorful Grid Accent 1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vistosa-nfasis2">
    <w:name w:val="Colorful Grid Accent 2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vistosa-nfasis3">
    <w:name w:val="Colorful Grid Accent 3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vistosa-nfasis4">
    <w:name w:val="Colorful Grid Accent 4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vistosa-nfasis5">
    <w:name w:val="Colorful Grid Accent 5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vistosa-nfasis6">
    <w:name w:val="Colorful Grid Accent 6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NormalWeb">
    <w:name w:val="Normal (Web)"/>
    <w:basedOn w:val="Normal"/>
    <w:uiPriority w:val="99"/>
    <w:semiHidden/>
    <w:unhideWhenUsed/>
    <w:rsid w:val="007779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MX" w:eastAsia="es-ES_tradnl"/>
    </w:rPr>
  </w:style>
  <w:style w:type="table" w:styleId="Tablaconcuadrcula3-nfasis6">
    <w:name w:val="Grid Table 3 Accent 6"/>
    <w:basedOn w:val="Tablanormal"/>
    <w:uiPriority w:val="48"/>
    <w:rsid w:val="00330842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Tablaconcuadrcula5oscura-nfasis6">
    <w:name w:val="Grid Table 5 Dark Accent 6"/>
    <w:basedOn w:val="Tablanormal"/>
    <w:uiPriority w:val="50"/>
    <w:rsid w:val="0033084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styleId="Tablaconcuadrcula1clara-nfasis6">
    <w:name w:val="Grid Table 1 Light Accent 6"/>
    <w:basedOn w:val="Tablanormal"/>
    <w:uiPriority w:val="46"/>
    <w:rsid w:val="00D04A76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decuadrcula4">
    <w:name w:val="Grid Table 4"/>
    <w:basedOn w:val="Tablanormal"/>
    <w:uiPriority w:val="49"/>
    <w:rsid w:val="00D04A76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213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64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2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14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04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7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19B9500-7EF3-C848-9C80-0E8A2332E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5</Pages>
  <Words>524</Words>
  <Characters>2886</Characters>
  <Application>Microsoft Office Word</Application>
  <DocSecurity>0</DocSecurity>
  <Lines>24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3404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RS CORP</cp:lastModifiedBy>
  <cp:revision>9</cp:revision>
  <dcterms:created xsi:type="dcterms:W3CDTF">2013-12-23T23:15:00Z</dcterms:created>
  <dcterms:modified xsi:type="dcterms:W3CDTF">2025-08-27T00:01:00Z</dcterms:modified>
  <cp:category/>
</cp:coreProperties>
</file>