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  <w:bookmarkStart w:id="0" w:name="_GoBack"/>
      <w:bookmarkEnd w:id="0"/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Guatemala,</w:t>
      </w:r>
      <w:r w:rsidR="000B46CF">
        <w:rPr>
          <w:rFonts w:ascii="Calibri" w:hAnsi="Calibri" w:cs="Calibri"/>
          <w:i/>
          <w:iCs/>
        </w:rPr>
        <w:t xml:space="preserve"> 24 de </w:t>
      </w:r>
      <w:proofErr w:type="spellStart"/>
      <w:r w:rsidR="000B46CF">
        <w:rPr>
          <w:rFonts w:ascii="Calibri" w:hAnsi="Calibri" w:cs="Calibri"/>
          <w:i/>
          <w:iCs/>
        </w:rPr>
        <w:t>septiembre</w:t>
      </w:r>
      <w:proofErr w:type="spellEnd"/>
      <w:r w:rsidR="000B46CF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Estimado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71564F" w:rsidRDefault="000B46CF" w:rsidP="00D04A76">
      <w:pPr>
        <w:pStyle w:val="Sinespaciado"/>
        <w:rPr>
          <w:rFonts w:ascii="Calibri" w:hAnsi="Calibri" w:cs="Calibri"/>
          <w:b/>
          <w:i/>
          <w:iCs/>
        </w:rPr>
      </w:pPr>
      <w:r w:rsidRPr="0071564F">
        <w:rPr>
          <w:rFonts w:ascii="Calibri" w:hAnsi="Calibri" w:cs="Calibri"/>
          <w:b/>
          <w:i/>
          <w:iCs/>
        </w:rPr>
        <w:t>Otto Rene Soto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F33C2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>Solar</w:t>
      </w:r>
      <w:r w:rsidR="007779C3" w:rsidRPr="00F33C2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 xml:space="preserve"> Energy</w:t>
      </w:r>
      <w:r w:rsidR="007779C3" w:rsidRPr="00F33C22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F33C22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800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800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9,600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0B46C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="003A6F5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0B46C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21,120.00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71564F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lastRenderedPageBreak/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417"/>
        <w:gridCol w:w="3501"/>
        <w:gridCol w:w="1296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B46C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F33C2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0B46CF">
              <w:rPr>
                <w:rFonts w:ascii="Calibri" w:eastAsia="Times New Roman" w:hAnsi="Calibri" w:cs="Calibri"/>
                <w:i/>
                <w:iCs/>
                <w:lang w:eastAsia="es-ES_tradnl"/>
              </w:rPr>
              <w:t>10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57439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802.58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B46C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9,631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957439">
              <w:rPr>
                <w:rFonts w:ascii="Calibri" w:eastAsia="Times New Roman" w:hAnsi="Calibri" w:cs="Calibri"/>
                <w:i/>
                <w:iCs/>
                <w:lang w:eastAsia="es-ES_tradnl"/>
              </w:rPr>
              <w:t>1.35</w:t>
            </w:r>
            <w:r w:rsidR="003A6F5C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957439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6</w:t>
      </w:r>
      <w:r w:rsidR="00FD08CA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5</w:t>
      </w:r>
      <w:r w:rsidR="00B36726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957439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5</w:t>
      </w:r>
      <w:r w:rsidR="003A6F5C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5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957439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</w:pPr>
      <w:r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OPCIONES FINANCIAMIENTOS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48</w:t>
      </w: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VISACUOTAS </w:t>
      </w:r>
      <w:r w:rsidR="00FD08CA"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</w:t>
      </w:r>
      <w:r w:rsidR="00957439"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1,529.50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36</w:t>
      </w: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CREDICUOTAS BAC </w:t>
      </w:r>
      <w:r w:rsidR="00957439" w:rsidRPr="00957439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Q2,039.33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957439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FD08CA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D08CA" w:rsidRPr="00B57401" w:rsidRDefault="00FD08CA" w:rsidP="00FD08CA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FD08CA" w:rsidRPr="00B57401" w:rsidRDefault="00957439" w:rsidP="00FD08CA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Q21,120.00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57439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FD08CA"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957439">
              <w:rPr>
                <w:rFonts w:ascii="Calibri" w:eastAsia="Times New Roman" w:hAnsi="Calibri" w:cs="Calibri"/>
                <w:i/>
                <w:iCs/>
                <w:lang w:eastAsia="es-ES_tradnl"/>
              </w:rPr>
              <w:t>549,120.00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957439" w:rsidP="00957439">
      <w:pPr>
        <w:pStyle w:val="Sinespaciad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957439" w:rsidRDefault="00957439" w:rsidP="00A2087C">
      <w:pPr>
        <w:pStyle w:val="Sinespaciado"/>
        <w:jc w:val="center"/>
        <w:rPr>
          <w:rFonts w:ascii="Calibri" w:hAnsi="Calibri" w:cs="Calibri"/>
          <w:b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 w:rsidR="00A2087C" w:rsidRPr="00957439">
        <w:rPr>
          <w:rFonts w:ascii="Calibri" w:hAnsi="Calibri" w:cs="Calibri"/>
          <w:b/>
          <w:i/>
          <w:iCs/>
        </w:rPr>
        <w:t>¡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Aproveche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la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energía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solar y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reduzca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su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factura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eléctrica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desde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 xml:space="preserve"> el primer </w:t>
      </w:r>
      <w:proofErr w:type="spellStart"/>
      <w:r w:rsidR="00A2087C" w:rsidRPr="00957439">
        <w:rPr>
          <w:rFonts w:ascii="Calibri" w:hAnsi="Calibri" w:cs="Calibri"/>
          <w:b/>
          <w:i/>
          <w:iCs/>
        </w:rPr>
        <w:t>mes</w:t>
      </w:r>
      <w:proofErr w:type="spellEnd"/>
      <w:r w:rsidR="00A2087C" w:rsidRPr="00957439">
        <w:rPr>
          <w:rFonts w:ascii="Calibri" w:hAnsi="Calibri" w:cs="Calibri"/>
          <w:b/>
          <w:i/>
          <w:iCs/>
        </w:rPr>
        <w:t>!</w:t>
      </w:r>
    </w:p>
    <w:p w:rsidR="00A2087C" w:rsidRPr="00957439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</w:rPr>
      </w:pPr>
    </w:p>
    <w:sectPr w:rsidR="00A2087C" w:rsidRPr="00957439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0D6" w:rsidRDefault="004130D6" w:rsidP="007E5A75">
      <w:pPr>
        <w:spacing w:after="0" w:line="240" w:lineRule="auto"/>
      </w:pPr>
      <w:r>
        <w:separator/>
      </w:r>
    </w:p>
  </w:endnote>
  <w:endnote w:type="continuationSeparator" w:id="0">
    <w:p w:rsidR="004130D6" w:rsidRDefault="004130D6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0D6" w:rsidRDefault="004130D6" w:rsidP="007E5A75">
      <w:pPr>
        <w:spacing w:after="0" w:line="240" w:lineRule="auto"/>
      </w:pPr>
      <w:r>
        <w:separator/>
      </w:r>
    </w:p>
  </w:footnote>
  <w:footnote w:type="continuationSeparator" w:id="0">
    <w:p w:rsidR="004130D6" w:rsidRDefault="004130D6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B46CF"/>
    <w:rsid w:val="000C6981"/>
    <w:rsid w:val="0015074B"/>
    <w:rsid w:val="001713FF"/>
    <w:rsid w:val="001E4E7C"/>
    <w:rsid w:val="00224937"/>
    <w:rsid w:val="0029639D"/>
    <w:rsid w:val="00303285"/>
    <w:rsid w:val="00326F90"/>
    <w:rsid w:val="00330842"/>
    <w:rsid w:val="00353751"/>
    <w:rsid w:val="003A6F5C"/>
    <w:rsid w:val="003B4F9D"/>
    <w:rsid w:val="004130D6"/>
    <w:rsid w:val="00424B09"/>
    <w:rsid w:val="005545ED"/>
    <w:rsid w:val="00595906"/>
    <w:rsid w:val="005E560A"/>
    <w:rsid w:val="006E5671"/>
    <w:rsid w:val="0071564F"/>
    <w:rsid w:val="007779C3"/>
    <w:rsid w:val="007E5A75"/>
    <w:rsid w:val="00957439"/>
    <w:rsid w:val="009715DD"/>
    <w:rsid w:val="009C042D"/>
    <w:rsid w:val="009E659B"/>
    <w:rsid w:val="00A2087C"/>
    <w:rsid w:val="00A330EB"/>
    <w:rsid w:val="00AA1D8D"/>
    <w:rsid w:val="00B36726"/>
    <w:rsid w:val="00B47730"/>
    <w:rsid w:val="00B57401"/>
    <w:rsid w:val="00C03FDA"/>
    <w:rsid w:val="00C73CA3"/>
    <w:rsid w:val="00CB0664"/>
    <w:rsid w:val="00CC6CC0"/>
    <w:rsid w:val="00D04A76"/>
    <w:rsid w:val="00F33C22"/>
    <w:rsid w:val="00FC693F"/>
    <w:rsid w:val="00FD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5DD6131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65B0C4-546C-4FA8-8E81-681387D0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526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2025-09-24T18:37:00Z</dcterms:created>
  <dcterms:modified xsi:type="dcterms:W3CDTF">2025-09-24T18:37:00Z</dcterms:modified>
  <cp:category/>
</cp:coreProperties>
</file>